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25E" w:rsidRPr="00C93BDB" w:rsidRDefault="00A1325E" w:rsidP="00C93BDB">
      <w:pPr>
        <w:spacing w:after="0" w:line="240" w:lineRule="auto"/>
        <w:jc w:val="both"/>
        <w:rPr>
          <w:rFonts w:ascii="Palatino Linotype" w:hAnsi="Palatino Linotype"/>
          <w:b/>
        </w:rPr>
      </w:pPr>
      <w:r w:rsidRPr="00C93BDB">
        <w:rPr>
          <w:rFonts w:ascii="Palatino Linotype" w:hAnsi="Palatino Linotype"/>
          <w:b/>
        </w:rPr>
        <w:t xml:space="preserve">TUĞBA YAZICI – Hopa Kent Hakkı Derneği </w:t>
      </w:r>
    </w:p>
    <w:p w:rsidR="00A1325E" w:rsidRPr="00C93BDB" w:rsidRDefault="004833CF" w:rsidP="00C93BDB">
      <w:pPr>
        <w:spacing w:after="0" w:line="240" w:lineRule="auto"/>
        <w:jc w:val="both"/>
        <w:rPr>
          <w:rFonts w:ascii="Palatino Linotype" w:hAnsi="Palatino Linotype"/>
        </w:rPr>
      </w:pPr>
      <w:r w:rsidRPr="00C93BDB">
        <w:rPr>
          <w:rFonts w:ascii="Palatino Linotype" w:hAnsi="Palatino Linotype"/>
        </w:rPr>
        <w:t>Yarışmanın özüyle ilgili</w:t>
      </w:r>
      <w:r w:rsidR="00B67653" w:rsidRPr="00C93BDB">
        <w:rPr>
          <w:rFonts w:ascii="Palatino Linotype" w:hAnsi="Palatino Linotype"/>
        </w:rPr>
        <w:t xml:space="preserve"> bir şeyler sormak istiyoru</w:t>
      </w:r>
      <w:r w:rsidR="00A1325E" w:rsidRPr="00C93BDB">
        <w:rPr>
          <w:rFonts w:ascii="Palatino Linotype" w:hAnsi="Palatino Linotype"/>
        </w:rPr>
        <w:t>m</w:t>
      </w:r>
      <w:r w:rsidR="00B67653" w:rsidRPr="00C93BDB">
        <w:rPr>
          <w:rFonts w:ascii="Palatino Linotype" w:hAnsi="Palatino Linotype"/>
        </w:rPr>
        <w:t>. B</w:t>
      </w:r>
      <w:r w:rsidR="009C3F54" w:rsidRPr="00C93BDB">
        <w:rPr>
          <w:rFonts w:ascii="Palatino Linotype" w:hAnsi="Palatino Linotype"/>
        </w:rPr>
        <w:t>u yarışmaya kimler katılacak?</w:t>
      </w:r>
      <w:r w:rsidR="00B67653" w:rsidRPr="00C93BDB">
        <w:rPr>
          <w:rFonts w:ascii="Palatino Linotype" w:hAnsi="Palatino Linotype"/>
        </w:rPr>
        <w:t xml:space="preserve"> Kimler yarışacak? </w:t>
      </w:r>
      <w:r w:rsidR="009C3F54" w:rsidRPr="00C93BDB">
        <w:rPr>
          <w:rFonts w:ascii="Palatino Linotype" w:hAnsi="Palatino Linotype"/>
        </w:rPr>
        <w:t>Tüm Türkiy</w:t>
      </w:r>
      <w:r w:rsidR="00B67653" w:rsidRPr="00C93BDB">
        <w:rPr>
          <w:rFonts w:ascii="Palatino Linotype" w:hAnsi="Palatino Linotype"/>
        </w:rPr>
        <w:t xml:space="preserve">e'ye açık bir yarışma sonuçta. </w:t>
      </w:r>
      <w:r w:rsidR="009C3F54" w:rsidRPr="00C93BDB">
        <w:rPr>
          <w:rFonts w:ascii="Palatino Linotype" w:hAnsi="Palatino Linotype"/>
        </w:rPr>
        <w:t>Acaba tüm Türkiye</w:t>
      </w:r>
      <w:r w:rsidR="00B67653" w:rsidRPr="00C93BDB">
        <w:rPr>
          <w:rFonts w:ascii="Palatino Linotype" w:hAnsi="Palatino Linotype"/>
        </w:rPr>
        <w:t xml:space="preserve">'ye açık olması </w:t>
      </w:r>
      <w:r w:rsidR="0048005C" w:rsidRPr="00C93BDB">
        <w:rPr>
          <w:rFonts w:ascii="Palatino Linotype" w:hAnsi="Palatino Linotype"/>
        </w:rPr>
        <w:t xml:space="preserve">Hopa </w:t>
      </w:r>
      <w:r w:rsidR="00B67653" w:rsidRPr="00C93BDB">
        <w:rPr>
          <w:rFonts w:ascii="Palatino Linotype" w:hAnsi="Palatino Linotype"/>
        </w:rPr>
        <w:t>özelinde b</w:t>
      </w:r>
      <w:r w:rsidR="009C3F54" w:rsidRPr="00C93BDB">
        <w:rPr>
          <w:rFonts w:ascii="Palatino Linotype" w:hAnsi="Palatino Linotype"/>
        </w:rPr>
        <w:t>ir takım şeyleri düşünürken eksik kalmaya neden olabilir mi?</w:t>
      </w:r>
      <w:r w:rsidR="009C3F54" w:rsidRPr="00C93BDB">
        <w:rPr>
          <w:rFonts w:ascii="Palatino Linotype" w:hAnsi="Palatino Linotype"/>
        </w:rPr>
        <w:br/>
        <w:t>Bunun yerine ş</w:t>
      </w:r>
      <w:r w:rsidR="00A1325E" w:rsidRPr="00C93BDB">
        <w:rPr>
          <w:rFonts w:ascii="Palatino Linotype" w:hAnsi="Palatino Linotype"/>
        </w:rPr>
        <w:t xml:space="preserve">öyle bir şey düşünülebilir mi? </w:t>
      </w:r>
      <w:r w:rsidR="009C3F54" w:rsidRPr="00C93BDB">
        <w:rPr>
          <w:rFonts w:ascii="Palatino Linotype" w:hAnsi="Palatino Linotype"/>
        </w:rPr>
        <w:t xml:space="preserve">Mesela </w:t>
      </w:r>
      <w:r w:rsidR="0048005C" w:rsidRPr="00C93BDB">
        <w:rPr>
          <w:rFonts w:ascii="Palatino Linotype" w:hAnsi="Palatino Linotype"/>
        </w:rPr>
        <w:t xml:space="preserve">Hopa </w:t>
      </w:r>
      <w:r w:rsidR="009C3F54" w:rsidRPr="00C93BDB">
        <w:rPr>
          <w:rFonts w:ascii="Palatino Linotype" w:hAnsi="Palatino Linotype"/>
        </w:rPr>
        <w:t xml:space="preserve">özelinde </w:t>
      </w:r>
      <w:r w:rsidR="0048005C" w:rsidRPr="00C93BDB">
        <w:rPr>
          <w:rFonts w:ascii="Palatino Linotype" w:hAnsi="Palatino Linotype"/>
        </w:rPr>
        <w:t xml:space="preserve">Hopa'daki </w:t>
      </w:r>
      <w:r w:rsidR="009C3F54" w:rsidRPr="00C93BDB">
        <w:rPr>
          <w:rFonts w:ascii="Palatino Linotype" w:hAnsi="Palatino Linotype"/>
        </w:rPr>
        <w:t>kurumlar, eki</w:t>
      </w:r>
      <w:r w:rsidR="00B67653" w:rsidRPr="00C93BDB">
        <w:rPr>
          <w:rFonts w:ascii="Palatino Linotype" w:hAnsi="Palatino Linotype"/>
        </w:rPr>
        <w:t xml:space="preserve">pler kurarak, </w:t>
      </w:r>
      <w:r w:rsidR="009C3F54" w:rsidRPr="00C93BDB">
        <w:rPr>
          <w:rFonts w:ascii="Palatino Linotype" w:hAnsi="Palatino Linotype"/>
        </w:rPr>
        <w:t xml:space="preserve">halktan kişileri dahil ederek yine böyle profesyonel bir danışmanlık alarak </w:t>
      </w:r>
      <w:r w:rsidR="0048005C" w:rsidRPr="00C93BDB">
        <w:rPr>
          <w:rFonts w:ascii="Palatino Linotype" w:hAnsi="Palatino Linotype"/>
        </w:rPr>
        <w:t xml:space="preserve">Hopa'yı </w:t>
      </w:r>
      <w:r w:rsidR="009C3F54" w:rsidRPr="00C93BDB">
        <w:rPr>
          <w:rFonts w:ascii="Palatino Linotype" w:hAnsi="Palatino Linotype"/>
        </w:rPr>
        <w:t xml:space="preserve">yeniden kurgulamak üstüne kendi aralarında yarışsalar daha etkin bir planlama ortaya </w:t>
      </w:r>
      <w:r w:rsidR="00A1325E" w:rsidRPr="00C93BDB">
        <w:rPr>
          <w:rFonts w:ascii="Palatino Linotype" w:hAnsi="Palatino Linotype"/>
        </w:rPr>
        <w:t xml:space="preserve">çıkabilir mi herkes açısından? </w:t>
      </w:r>
      <w:r w:rsidR="009C3F54" w:rsidRPr="00C93BDB">
        <w:rPr>
          <w:rFonts w:ascii="Palatino Linotype" w:hAnsi="Palatino Linotype"/>
        </w:rPr>
        <w:t xml:space="preserve">Çünkü İzmir'den </w:t>
      </w:r>
      <w:r w:rsidR="00B67653" w:rsidRPr="00C93BDB">
        <w:rPr>
          <w:rFonts w:ascii="Palatino Linotype" w:hAnsi="Palatino Linotype"/>
        </w:rPr>
        <w:t xml:space="preserve">ya da Ankara’dan bir yarışmacının Hopa’daki </w:t>
      </w:r>
      <w:r w:rsidR="009C3F54" w:rsidRPr="00C93BDB">
        <w:rPr>
          <w:rFonts w:ascii="Palatino Linotype" w:hAnsi="Palatino Linotype"/>
        </w:rPr>
        <w:t>farklı kültürle</w:t>
      </w:r>
      <w:r w:rsidR="00B67653" w:rsidRPr="00C93BDB">
        <w:rPr>
          <w:rFonts w:ascii="Palatino Linotype" w:hAnsi="Palatino Linotype"/>
        </w:rPr>
        <w:t>ri, farklı yaşam şekillerini ve i</w:t>
      </w:r>
      <w:r w:rsidR="009C3F54" w:rsidRPr="00C93BDB">
        <w:rPr>
          <w:rFonts w:ascii="Palatino Linotype" w:hAnsi="Palatino Linotype"/>
        </w:rPr>
        <w:t>htiyaçları düşünerek bir şey ortaya koyması</w:t>
      </w:r>
      <w:r w:rsidR="00A1325E" w:rsidRPr="00C93BDB">
        <w:rPr>
          <w:rFonts w:ascii="Palatino Linotype" w:hAnsi="Palatino Linotype"/>
        </w:rPr>
        <w:t xml:space="preserve"> belki çok mümkün olmayabilir. </w:t>
      </w:r>
      <w:r w:rsidR="009C3F54" w:rsidRPr="00C93BDB">
        <w:rPr>
          <w:rFonts w:ascii="Palatino Linotype" w:hAnsi="Palatino Linotype"/>
        </w:rPr>
        <w:t xml:space="preserve">Ama </w:t>
      </w:r>
      <w:r w:rsidR="00B67653" w:rsidRPr="00C93BDB">
        <w:rPr>
          <w:rFonts w:ascii="Palatino Linotype" w:hAnsi="Palatino Linotype"/>
        </w:rPr>
        <w:t xml:space="preserve">Hopa’daki </w:t>
      </w:r>
      <w:r w:rsidR="009C3F54" w:rsidRPr="00C93BDB">
        <w:rPr>
          <w:rFonts w:ascii="Palatino Linotype" w:hAnsi="Palatino Linotype"/>
        </w:rPr>
        <w:t>kurumlar burada hang</w:t>
      </w:r>
      <w:r w:rsidR="00B67653" w:rsidRPr="00C93BDB">
        <w:rPr>
          <w:rFonts w:ascii="Palatino Linotype" w:hAnsi="Palatino Linotype"/>
        </w:rPr>
        <w:t>i ihtiyaçların olduğunu biliyor, Hopalılar ihtiyaçlarını biliyo</w:t>
      </w:r>
      <w:r w:rsidR="00A1325E" w:rsidRPr="00C93BDB">
        <w:rPr>
          <w:rFonts w:ascii="Palatino Linotype" w:hAnsi="Palatino Linotype"/>
        </w:rPr>
        <w:t xml:space="preserve">r. </w:t>
      </w:r>
    </w:p>
    <w:p w:rsidR="004833CF" w:rsidRPr="00C93BDB" w:rsidRDefault="00A1325E" w:rsidP="00C93BDB">
      <w:pPr>
        <w:spacing w:after="0" w:line="240" w:lineRule="auto"/>
        <w:jc w:val="both"/>
        <w:rPr>
          <w:rFonts w:ascii="Palatino Linotype" w:hAnsi="Palatino Linotype"/>
        </w:rPr>
      </w:pPr>
      <w:r w:rsidRPr="00C93BDB">
        <w:rPr>
          <w:rFonts w:ascii="Palatino Linotype" w:hAnsi="Palatino Linotype"/>
        </w:rPr>
        <w:t>Son olarak ç</w:t>
      </w:r>
      <w:r w:rsidR="009C3F54" w:rsidRPr="00C93BDB">
        <w:rPr>
          <w:rFonts w:ascii="Palatino Linotype" w:hAnsi="Palatino Linotype"/>
        </w:rPr>
        <w:t>ok detaylı</w:t>
      </w:r>
      <w:r w:rsidR="00B67653" w:rsidRPr="00C93BDB">
        <w:rPr>
          <w:rFonts w:ascii="Palatino Linotype" w:hAnsi="Palatino Linotype"/>
        </w:rPr>
        <w:t xml:space="preserve"> </w:t>
      </w:r>
      <w:r w:rsidR="009C3F54" w:rsidRPr="00C93BDB">
        <w:rPr>
          <w:rFonts w:ascii="Palatino Linotype" w:hAnsi="Palatino Linotype"/>
        </w:rPr>
        <w:t xml:space="preserve">düşünülmesi ve sanırım sürenin de </w:t>
      </w:r>
      <w:r w:rsidR="00B67653" w:rsidRPr="00C93BDB">
        <w:rPr>
          <w:rFonts w:ascii="Palatino Linotype" w:hAnsi="Palatino Linotype"/>
        </w:rPr>
        <w:t>epey</w:t>
      </w:r>
      <w:r w:rsidR="009C3F54" w:rsidRPr="00C93BDB">
        <w:rPr>
          <w:rFonts w:ascii="Palatino Linotype" w:hAnsi="Palatino Linotype"/>
        </w:rPr>
        <w:t xml:space="preserve"> bir uzun olması gerekiyor.</w:t>
      </w:r>
      <w:r w:rsidR="009C3F54" w:rsidRPr="00C93BDB">
        <w:rPr>
          <w:rFonts w:ascii="Palatino Linotype" w:hAnsi="Palatino Linotype"/>
        </w:rPr>
        <w:br/>
      </w:r>
      <w:r w:rsidR="00B67653" w:rsidRPr="00C93BDB">
        <w:rPr>
          <w:rFonts w:ascii="Palatino Linotype" w:hAnsi="Palatino Linotype"/>
        </w:rPr>
        <w:t>Yani böyle bir ay iki ay değil de biraz daha uzun bir tasarım süreci</w:t>
      </w:r>
      <w:r w:rsidRPr="00C93BDB">
        <w:rPr>
          <w:rFonts w:ascii="Palatino Linotype" w:hAnsi="Palatino Linotype"/>
        </w:rPr>
        <w:t xml:space="preserve"> kurgulanması daha faydalı oabilir.</w:t>
      </w:r>
    </w:p>
    <w:p w:rsidR="00A1325E" w:rsidRPr="00C93BDB" w:rsidRDefault="009C3F54" w:rsidP="00C93BDB">
      <w:pPr>
        <w:spacing w:after="0" w:line="240" w:lineRule="auto"/>
        <w:jc w:val="both"/>
        <w:rPr>
          <w:rFonts w:ascii="Palatino Linotype" w:hAnsi="Palatino Linotype"/>
          <w:b/>
        </w:rPr>
      </w:pPr>
      <w:r w:rsidRPr="00C93BDB">
        <w:rPr>
          <w:rFonts w:ascii="Palatino Linotype" w:hAnsi="Palatino Linotype"/>
        </w:rPr>
        <w:br/>
      </w:r>
      <w:r w:rsidR="00A1325E" w:rsidRPr="00C93BDB">
        <w:rPr>
          <w:rFonts w:ascii="Palatino Linotype" w:hAnsi="Palatino Linotype"/>
          <w:b/>
        </w:rPr>
        <w:t xml:space="preserve">İSHAK KARABULUT – Emekli Öğretmen </w:t>
      </w:r>
    </w:p>
    <w:p w:rsidR="0048005C" w:rsidRPr="00C93BDB" w:rsidRDefault="00A1325E" w:rsidP="00C93BDB">
      <w:pPr>
        <w:spacing w:after="0" w:line="240" w:lineRule="auto"/>
        <w:jc w:val="both"/>
        <w:rPr>
          <w:rFonts w:ascii="Palatino Linotype" w:hAnsi="Palatino Linotype"/>
        </w:rPr>
      </w:pPr>
      <w:r w:rsidRPr="00C93BDB">
        <w:rPr>
          <w:rFonts w:ascii="Palatino Linotype" w:hAnsi="Palatino Linotype"/>
        </w:rPr>
        <w:t>Yarışma alanı “</w:t>
      </w:r>
      <w:r w:rsidR="009C3F54" w:rsidRPr="00C93BDB">
        <w:rPr>
          <w:rFonts w:ascii="Palatino Linotype" w:hAnsi="Palatino Linotype"/>
        </w:rPr>
        <w:t xml:space="preserve">Hopa'nın </w:t>
      </w:r>
      <w:r w:rsidRPr="00C93BDB">
        <w:rPr>
          <w:rFonts w:ascii="Palatino Linotype" w:hAnsi="Palatino Linotype"/>
        </w:rPr>
        <w:t xml:space="preserve">Kalbi” </w:t>
      </w:r>
      <w:r w:rsidR="009C3F54" w:rsidRPr="00C93BDB">
        <w:rPr>
          <w:rFonts w:ascii="Palatino Linotype" w:hAnsi="Palatino Linotype"/>
        </w:rPr>
        <w:t>gi</w:t>
      </w:r>
      <w:r w:rsidRPr="00C93BDB">
        <w:rPr>
          <w:rFonts w:ascii="Palatino Linotype" w:hAnsi="Palatino Linotype"/>
        </w:rPr>
        <w:t>bi geliyor bana, y</w:t>
      </w:r>
      <w:r w:rsidR="009C3F54" w:rsidRPr="00C93BDB">
        <w:rPr>
          <w:rFonts w:ascii="Palatino Linotype" w:hAnsi="Palatino Linotype"/>
        </w:rPr>
        <w:t>ani Hopa'nın kal</w:t>
      </w:r>
      <w:r w:rsidRPr="00C93BDB">
        <w:rPr>
          <w:rFonts w:ascii="Palatino Linotype" w:hAnsi="Palatino Linotype"/>
        </w:rPr>
        <w:t xml:space="preserve">binin </w:t>
      </w:r>
      <w:r w:rsidR="009C3F54" w:rsidRPr="00C93BDB">
        <w:rPr>
          <w:rFonts w:ascii="Palatino Linotype" w:hAnsi="Palatino Linotype"/>
        </w:rPr>
        <w:t xml:space="preserve">attığı bir </w:t>
      </w:r>
      <w:r w:rsidRPr="00C93BDB">
        <w:rPr>
          <w:rFonts w:ascii="Palatino Linotype" w:hAnsi="Palatino Linotype"/>
        </w:rPr>
        <w:t>alan</w:t>
      </w:r>
      <w:r w:rsidR="0048005C" w:rsidRPr="00C93BDB">
        <w:rPr>
          <w:rFonts w:ascii="Palatino Linotype" w:hAnsi="Palatino Linotype"/>
        </w:rPr>
        <w:t>.</w:t>
      </w:r>
      <w:r w:rsidR="0048005C" w:rsidRPr="00C93BDB">
        <w:rPr>
          <w:rFonts w:ascii="Palatino Linotype" w:hAnsi="Palatino Linotype"/>
        </w:rPr>
        <w:br/>
      </w:r>
      <w:r w:rsidR="009C3F54" w:rsidRPr="00C93BDB">
        <w:rPr>
          <w:rFonts w:ascii="Palatino Linotype" w:hAnsi="Palatino Linotype"/>
        </w:rPr>
        <w:t>Hopa'nın belki sizler de biliyorsunuz dinamik bir genç</w:t>
      </w:r>
      <w:r w:rsidR="00240090" w:rsidRPr="00C93BDB">
        <w:rPr>
          <w:rFonts w:ascii="Palatino Linotype" w:hAnsi="Palatino Linotype"/>
        </w:rPr>
        <w:t xml:space="preserve"> nüfusu </w:t>
      </w:r>
      <w:r w:rsidR="0048005C" w:rsidRPr="00C93BDB">
        <w:rPr>
          <w:rFonts w:ascii="Palatino Linotype" w:hAnsi="Palatino Linotype"/>
        </w:rPr>
        <w:t>var.</w:t>
      </w:r>
      <w:r w:rsidR="0048005C" w:rsidRPr="00C93BDB">
        <w:rPr>
          <w:rFonts w:ascii="Palatino Linotype" w:hAnsi="Palatino Linotype"/>
        </w:rPr>
        <w:br/>
      </w:r>
      <w:r w:rsidR="009C3F54" w:rsidRPr="00C93BDB">
        <w:rPr>
          <w:rFonts w:ascii="Palatino Linotype" w:hAnsi="Palatino Linotype"/>
        </w:rPr>
        <w:t>Hopa</w:t>
      </w:r>
      <w:r w:rsidR="00240090" w:rsidRPr="00C93BDB">
        <w:rPr>
          <w:rFonts w:ascii="Palatino Linotype" w:hAnsi="Palatino Linotype"/>
        </w:rPr>
        <w:t xml:space="preserve">, bölgedeki diğer yerleşimlere nazaran </w:t>
      </w:r>
      <w:r w:rsidR="009C3F54" w:rsidRPr="00C93BDB">
        <w:rPr>
          <w:rFonts w:ascii="Palatino Linotype" w:hAnsi="Palatino Linotype"/>
        </w:rPr>
        <w:t xml:space="preserve"> </w:t>
      </w:r>
      <w:r w:rsidR="00240090" w:rsidRPr="00C93BDB">
        <w:rPr>
          <w:rFonts w:ascii="Palatino Linotype" w:hAnsi="Palatino Linotype"/>
        </w:rPr>
        <w:t xml:space="preserve">daha </w:t>
      </w:r>
      <w:r w:rsidR="009C3F54" w:rsidRPr="00C93BDB">
        <w:rPr>
          <w:rFonts w:ascii="Palatino Linotype" w:hAnsi="Palatino Linotype"/>
        </w:rPr>
        <w:t>yerinde ikamet ede</w:t>
      </w:r>
      <w:r w:rsidR="00240090" w:rsidRPr="00C93BDB">
        <w:rPr>
          <w:rFonts w:ascii="Palatino Linotype" w:hAnsi="Palatino Linotype"/>
        </w:rPr>
        <w:t xml:space="preserve">n, dışarıya </w:t>
      </w:r>
      <w:r w:rsidR="009C3F54" w:rsidRPr="00C93BDB">
        <w:rPr>
          <w:rFonts w:ascii="Palatino Linotype" w:hAnsi="Palatino Linotype"/>
        </w:rPr>
        <w:t>genç nüfus</w:t>
      </w:r>
      <w:r w:rsidR="00240090" w:rsidRPr="00C93BDB">
        <w:rPr>
          <w:rFonts w:ascii="Palatino Linotype" w:hAnsi="Palatino Linotype"/>
        </w:rPr>
        <w:t>u</w:t>
      </w:r>
      <w:r w:rsidR="009C3F54" w:rsidRPr="00C93BDB">
        <w:rPr>
          <w:rFonts w:ascii="Palatino Linotype" w:hAnsi="Palatino Linotype"/>
        </w:rPr>
        <w:t xml:space="preserve"> göç vermeyen </w:t>
      </w:r>
      <w:r w:rsidR="00240090" w:rsidRPr="00C93BDB">
        <w:rPr>
          <w:rFonts w:ascii="Palatino Linotype" w:hAnsi="Palatino Linotype"/>
        </w:rPr>
        <w:t xml:space="preserve">bir yer olduğu gibi </w:t>
      </w:r>
      <w:r w:rsidR="009C3F54" w:rsidRPr="00C93BDB">
        <w:rPr>
          <w:rFonts w:ascii="Palatino Linotype" w:hAnsi="Palatino Linotype"/>
        </w:rPr>
        <w:t>aşağıda</w:t>
      </w:r>
      <w:r w:rsidR="00240090" w:rsidRPr="00C93BDB">
        <w:rPr>
          <w:rFonts w:ascii="Palatino Linotype" w:hAnsi="Palatino Linotype"/>
        </w:rPr>
        <w:t>n</w:t>
      </w:r>
      <w:r w:rsidR="009C3F54" w:rsidRPr="00C93BDB">
        <w:rPr>
          <w:rFonts w:ascii="Palatino Linotype" w:hAnsi="Palatino Linotype"/>
        </w:rPr>
        <w:t xml:space="preserve"> gelen genç nüfusu </w:t>
      </w:r>
      <w:r w:rsidR="00240090" w:rsidRPr="00C93BDB">
        <w:rPr>
          <w:rFonts w:ascii="Palatino Linotype" w:hAnsi="Palatino Linotype"/>
        </w:rPr>
        <w:t xml:space="preserve">da </w:t>
      </w:r>
      <w:r w:rsidR="0048005C" w:rsidRPr="00C93BDB">
        <w:rPr>
          <w:rFonts w:ascii="Palatino Linotype" w:hAnsi="Palatino Linotype"/>
        </w:rPr>
        <w:t>çok.</w:t>
      </w:r>
      <w:r w:rsidR="0048005C" w:rsidRPr="00C93BDB">
        <w:rPr>
          <w:rFonts w:ascii="Palatino Linotype" w:hAnsi="Palatino Linotype"/>
        </w:rPr>
        <w:br/>
      </w:r>
      <w:r w:rsidR="009C3F54" w:rsidRPr="00C93BDB">
        <w:rPr>
          <w:rFonts w:ascii="Palatino Linotype" w:hAnsi="Palatino Linotype"/>
        </w:rPr>
        <w:t xml:space="preserve">Şimdi bu alanda öncelikle bu </w:t>
      </w:r>
      <w:r w:rsidR="00240090" w:rsidRPr="00C93BDB">
        <w:rPr>
          <w:rFonts w:ascii="Palatino Linotype" w:hAnsi="Palatino Linotype"/>
        </w:rPr>
        <w:t xml:space="preserve">bu genç nüfusun, </w:t>
      </w:r>
      <w:r w:rsidR="009C3F54" w:rsidRPr="00C93BDB">
        <w:rPr>
          <w:rFonts w:ascii="Palatino Linotype" w:hAnsi="Palatino Linotype"/>
        </w:rPr>
        <w:t>çocuklarımızın okul dışındaki zamanların</w:t>
      </w:r>
      <w:r w:rsidR="00240090" w:rsidRPr="00C93BDB">
        <w:rPr>
          <w:rFonts w:ascii="Palatino Linotype" w:hAnsi="Palatino Linotype"/>
        </w:rPr>
        <w:t xml:space="preserve">ı değerlendirilebilecekleri </w:t>
      </w:r>
      <w:r w:rsidR="009C3F54" w:rsidRPr="00C93BDB">
        <w:rPr>
          <w:rFonts w:ascii="Palatino Linotype" w:hAnsi="Palatino Linotype"/>
        </w:rPr>
        <w:t>alanları</w:t>
      </w:r>
      <w:r w:rsidR="00240090" w:rsidRPr="00C93BDB">
        <w:rPr>
          <w:rFonts w:ascii="Palatino Linotype" w:hAnsi="Palatino Linotype"/>
        </w:rPr>
        <w:t xml:space="preserve"> üretmek mümkün olabilecek mi? </w:t>
      </w:r>
      <w:r w:rsidR="009C3F54" w:rsidRPr="00C93BDB">
        <w:rPr>
          <w:rFonts w:ascii="Palatino Linotype" w:hAnsi="Palatino Linotype"/>
        </w:rPr>
        <w:t>Bunu plan</w:t>
      </w:r>
      <w:r w:rsidR="00240090" w:rsidRPr="00C93BDB">
        <w:rPr>
          <w:rFonts w:ascii="Palatino Linotype" w:hAnsi="Palatino Linotype"/>
        </w:rPr>
        <w:t>a yansıtabilecek misiniz?</w:t>
      </w:r>
    </w:p>
    <w:p w:rsidR="0048005C" w:rsidRPr="00C93BDB" w:rsidRDefault="00240090" w:rsidP="00C93BDB">
      <w:pPr>
        <w:spacing w:after="0" w:line="240" w:lineRule="auto"/>
        <w:jc w:val="both"/>
        <w:rPr>
          <w:rFonts w:ascii="Palatino Linotype" w:hAnsi="Palatino Linotype"/>
        </w:rPr>
      </w:pPr>
      <w:r w:rsidRPr="00C93BDB">
        <w:rPr>
          <w:rFonts w:ascii="Palatino Linotype" w:hAnsi="Palatino Linotype"/>
        </w:rPr>
        <w:t>İ</w:t>
      </w:r>
      <w:r w:rsidR="009C3F54" w:rsidRPr="00C93BDB">
        <w:rPr>
          <w:rFonts w:ascii="Palatino Linotype" w:hAnsi="Palatino Linotype"/>
        </w:rPr>
        <w:t xml:space="preserve">kincisi </w:t>
      </w:r>
      <w:r w:rsidRPr="00C93BDB">
        <w:rPr>
          <w:rFonts w:ascii="Palatino Linotype" w:hAnsi="Palatino Linotype"/>
        </w:rPr>
        <w:t xml:space="preserve">Hopa’nın </w:t>
      </w:r>
      <w:r w:rsidR="009C3F54" w:rsidRPr="00C93BDB">
        <w:rPr>
          <w:rFonts w:ascii="Palatino Linotype" w:hAnsi="Palatino Linotype"/>
        </w:rPr>
        <w:t>hareket halindeki nüfusu da çok kalabalık.</w:t>
      </w:r>
      <w:r w:rsidRPr="00C93BDB">
        <w:rPr>
          <w:rFonts w:ascii="Palatino Linotype" w:hAnsi="Palatino Linotype"/>
        </w:rPr>
        <w:t xml:space="preserve"> Özellikle yaz aylarında çok ziyaret ediliyor, müthiş bir araç yoğunluğu oluşuyor. </w:t>
      </w:r>
      <w:r w:rsidR="009C3F54" w:rsidRPr="00C93BDB">
        <w:rPr>
          <w:rFonts w:ascii="Palatino Linotype" w:hAnsi="Palatino Linotype"/>
        </w:rPr>
        <w:t>Araç</w:t>
      </w:r>
      <w:r w:rsidRPr="00C93BDB">
        <w:rPr>
          <w:rFonts w:ascii="Palatino Linotype" w:hAnsi="Palatino Linotype"/>
        </w:rPr>
        <w:t xml:space="preserve">lar gürültü kirliliği yapıyor, </w:t>
      </w:r>
      <w:r w:rsidR="00B6136B" w:rsidRPr="00C93BDB">
        <w:rPr>
          <w:rFonts w:ascii="Palatino Linotype" w:hAnsi="Palatino Linotype"/>
        </w:rPr>
        <w:t xml:space="preserve">çevre kirliliği yapıyor, görsel olarak da sıkıntı yaratıyor. Bu </w:t>
      </w:r>
      <w:proofErr w:type="gramStart"/>
      <w:r w:rsidR="00B6136B" w:rsidRPr="00C93BDB">
        <w:rPr>
          <w:rFonts w:ascii="Palatino Linotype" w:hAnsi="Palatino Linotype"/>
        </w:rPr>
        <w:t>araçlar  için</w:t>
      </w:r>
      <w:proofErr w:type="gramEnd"/>
      <w:r w:rsidR="00B6136B" w:rsidRPr="00C93BDB">
        <w:rPr>
          <w:rFonts w:ascii="Palatino Linotype" w:hAnsi="Palatino Linotype"/>
        </w:rPr>
        <w:t xml:space="preserve"> detaylı ve kalıcı çözüm üretebilecek miyiz? </w:t>
      </w:r>
    </w:p>
    <w:p w:rsidR="0048005C" w:rsidRPr="00C93BDB" w:rsidRDefault="00B6136B" w:rsidP="00C93BDB">
      <w:pPr>
        <w:spacing w:after="0" w:line="240" w:lineRule="auto"/>
        <w:jc w:val="both"/>
        <w:rPr>
          <w:rFonts w:ascii="Palatino Linotype" w:hAnsi="Palatino Linotype"/>
        </w:rPr>
      </w:pPr>
      <w:r w:rsidRPr="00C93BDB">
        <w:rPr>
          <w:rFonts w:ascii="Palatino Linotype" w:hAnsi="Palatino Linotype"/>
        </w:rPr>
        <w:t>Üçüncüsü, elde edilecek yeni alanları, yeşil alanları, meydanları, ranttan ayrı kamu</w:t>
      </w:r>
      <w:r w:rsidR="009C3F54" w:rsidRPr="00C93BDB">
        <w:rPr>
          <w:rFonts w:ascii="Palatino Linotype" w:hAnsi="Palatino Linotype"/>
        </w:rPr>
        <w:t>nu</w:t>
      </w:r>
      <w:r w:rsidRPr="00C93BDB">
        <w:rPr>
          <w:rFonts w:ascii="Palatino Linotype" w:hAnsi="Palatino Linotype"/>
        </w:rPr>
        <w:t>n hizmetine sunabilecek miyiz? İ</w:t>
      </w:r>
      <w:r w:rsidR="009C3F54" w:rsidRPr="00C93BDB">
        <w:rPr>
          <w:rFonts w:ascii="Palatino Linotype" w:hAnsi="Palatino Linotype"/>
        </w:rPr>
        <w:t>nsanlarımız bu</w:t>
      </w:r>
      <w:r w:rsidRPr="00C93BDB">
        <w:rPr>
          <w:rFonts w:ascii="Palatino Linotype" w:hAnsi="Palatino Linotype"/>
        </w:rPr>
        <w:t xml:space="preserve"> alanlardan </w:t>
      </w:r>
      <w:r w:rsidR="009C3F54" w:rsidRPr="00C93BDB">
        <w:rPr>
          <w:rFonts w:ascii="Palatino Linotype" w:hAnsi="Palatino Linotype"/>
        </w:rPr>
        <w:t>rahatlık</w:t>
      </w:r>
      <w:r w:rsidR="00B402AA" w:rsidRPr="00C93BDB">
        <w:rPr>
          <w:rFonts w:ascii="Palatino Linotype" w:hAnsi="Palatino Linotype"/>
        </w:rPr>
        <w:t>la faydalanabilecek mi? Bunları</w:t>
      </w:r>
      <w:r w:rsidR="009C3F54" w:rsidRPr="00C93BDB">
        <w:rPr>
          <w:rFonts w:ascii="Palatino Linotype" w:hAnsi="Palatino Linotype"/>
        </w:rPr>
        <w:t xml:space="preserve"> projeye yansıtabilecek misiniz?</w:t>
      </w:r>
    </w:p>
    <w:p w:rsidR="00B402AA" w:rsidRPr="00C93BDB" w:rsidRDefault="009C3F54" w:rsidP="00C93BDB">
      <w:pPr>
        <w:spacing w:after="0" w:line="240" w:lineRule="auto"/>
        <w:jc w:val="both"/>
        <w:rPr>
          <w:rFonts w:ascii="Palatino Linotype" w:hAnsi="Palatino Linotype"/>
          <w:b/>
        </w:rPr>
      </w:pPr>
      <w:r w:rsidRPr="00C93BDB">
        <w:rPr>
          <w:rFonts w:ascii="Palatino Linotype" w:hAnsi="Palatino Linotype"/>
        </w:rPr>
        <w:t>Bir başka soru</w:t>
      </w:r>
      <w:r w:rsidR="00B402AA" w:rsidRPr="00C93BDB">
        <w:rPr>
          <w:rFonts w:ascii="Palatino Linotype" w:hAnsi="Palatino Linotype"/>
        </w:rPr>
        <w:t>m</w:t>
      </w:r>
      <w:r w:rsidRPr="00C93BDB">
        <w:rPr>
          <w:rFonts w:ascii="Palatino Linotype" w:hAnsi="Palatino Linotype"/>
        </w:rPr>
        <w:t xml:space="preserve"> da </w:t>
      </w:r>
      <w:r w:rsidR="00B402AA" w:rsidRPr="00C93BDB">
        <w:rPr>
          <w:rFonts w:ascii="Palatino Linotype" w:hAnsi="Palatino Linotype"/>
        </w:rPr>
        <w:t xml:space="preserve">şu: Yaya </w:t>
      </w:r>
      <w:r w:rsidRPr="00C93BDB">
        <w:rPr>
          <w:rFonts w:ascii="Palatino Linotype" w:hAnsi="Palatino Linotype"/>
        </w:rPr>
        <w:t>kaldırımlar</w:t>
      </w:r>
      <w:r w:rsidR="00B402AA" w:rsidRPr="00C93BDB">
        <w:rPr>
          <w:rFonts w:ascii="Palatino Linotype" w:hAnsi="Palatino Linotype"/>
        </w:rPr>
        <w:t xml:space="preserve">ı bizim olacak mı? </w:t>
      </w:r>
      <w:r w:rsidRPr="00C93BDB">
        <w:rPr>
          <w:rFonts w:ascii="Palatino Linotype" w:hAnsi="Palatino Linotype"/>
        </w:rPr>
        <w:t>Bugün yaya kaldırımlarını esnaf</w:t>
      </w:r>
      <w:r w:rsidR="00B402AA" w:rsidRPr="00C93BDB">
        <w:rPr>
          <w:rFonts w:ascii="Palatino Linotype" w:hAnsi="Palatino Linotype"/>
        </w:rPr>
        <w:t>tan</w:t>
      </w:r>
      <w:r w:rsidRPr="00C93BDB">
        <w:rPr>
          <w:rFonts w:ascii="Palatino Linotype" w:hAnsi="Palatino Linotype"/>
        </w:rPr>
        <w:t>, tırcılar</w:t>
      </w:r>
      <w:r w:rsidR="00B402AA" w:rsidRPr="00C93BDB">
        <w:rPr>
          <w:rFonts w:ascii="Palatino Linotype" w:hAnsi="Palatino Linotype"/>
        </w:rPr>
        <w:t>a</w:t>
      </w:r>
      <w:r w:rsidRPr="00C93BDB">
        <w:rPr>
          <w:rFonts w:ascii="Palatino Linotype" w:hAnsi="Palatino Linotype"/>
        </w:rPr>
        <w:t xml:space="preserve"> kadar, otobüslerine kadar herkes kullanıyor.</w:t>
      </w:r>
      <w:r w:rsidR="00B402AA" w:rsidRPr="00C93BDB">
        <w:rPr>
          <w:rFonts w:ascii="Palatino Linotype" w:hAnsi="Palatino Linotype"/>
        </w:rPr>
        <w:t xml:space="preserve"> </w:t>
      </w:r>
      <w:r w:rsidRPr="00C93BDB">
        <w:rPr>
          <w:rFonts w:ascii="Palatino Linotype" w:hAnsi="Palatino Linotype"/>
        </w:rPr>
        <w:t>Yaya kaldırımlarını yayalara</w:t>
      </w:r>
      <w:r w:rsidR="00B402AA" w:rsidRPr="00C93BDB">
        <w:rPr>
          <w:rFonts w:ascii="Palatino Linotype" w:hAnsi="Palatino Linotype"/>
        </w:rPr>
        <w:t xml:space="preserve"> bırakabilecek miyiz? </w:t>
      </w:r>
      <w:r w:rsidRPr="00C93BDB">
        <w:rPr>
          <w:rFonts w:ascii="Palatino Linotype" w:hAnsi="Palatino Linotype"/>
        </w:rPr>
        <w:t xml:space="preserve">Bunu kalıcı bir çözümle </w:t>
      </w:r>
      <w:r w:rsidR="00B402AA" w:rsidRPr="00C93BDB">
        <w:rPr>
          <w:rFonts w:ascii="Palatino Linotype" w:hAnsi="Palatino Linotype"/>
        </w:rPr>
        <w:t>projeye aktarabilecek</w:t>
      </w:r>
      <w:r w:rsidRPr="00C93BDB">
        <w:rPr>
          <w:rFonts w:ascii="Palatino Linotype" w:hAnsi="Palatino Linotype"/>
        </w:rPr>
        <w:t xml:space="preserve"> miyiz?</w:t>
      </w:r>
      <w:r w:rsidRPr="00C93BDB">
        <w:rPr>
          <w:rFonts w:ascii="Palatino Linotype" w:hAnsi="Palatino Linotype"/>
        </w:rPr>
        <w:br/>
      </w:r>
      <w:r w:rsidRPr="00C93BDB">
        <w:rPr>
          <w:rFonts w:ascii="Palatino Linotype" w:hAnsi="Palatino Linotype"/>
        </w:rPr>
        <w:br/>
      </w:r>
      <w:r w:rsidR="00B402AA" w:rsidRPr="00C93BDB">
        <w:rPr>
          <w:rFonts w:ascii="Palatino Linotype" w:hAnsi="Palatino Linotype"/>
          <w:b/>
        </w:rPr>
        <w:t xml:space="preserve">HASAN AZAKLI </w:t>
      </w:r>
    </w:p>
    <w:p w:rsidR="004833CF" w:rsidRPr="00C93BDB" w:rsidRDefault="004833CF" w:rsidP="00C93BDB">
      <w:pPr>
        <w:spacing w:after="0" w:line="240" w:lineRule="auto"/>
        <w:jc w:val="both"/>
        <w:rPr>
          <w:rFonts w:ascii="Palatino Linotype" w:hAnsi="Palatino Linotype"/>
        </w:rPr>
      </w:pPr>
      <w:r w:rsidRPr="00C93BDB">
        <w:rPr>
          <w:rFonts w:ascii="Palatino Linotype" w:hAnsi="Palatino Linotype"/>
        </w:rPr>
        <w:t>D</w:t>
      </w:r>
      <w:r w:rsidR="009C3F54" w:rsidRPr="00C93BDB">
        <w:rPr>
          <w:rFonts w:ascii="Palatino Linotype" w:hAnsi="Palatino Linotype"/>
        </w:rPr>
        <w:t xml:space="preserve">olgu </w:t>
      </w:r>
      <w:proofErr w:type="gramStart"/>
      <w:r w:rsidR="009C3F54" w:rsidRPr="00C93BDB">
        <w:rPr>
          <w:rFonts w:ascii="Palatino Linotype" w:hAnsi="Palatino Linotype"/>
        </w:rPr>
        <w:t>alanı</w:t>
      </w:r>
      <w:r w:rsidR="00B402AA" w:rsidRPr="00C93BDB">
        <w:rPr>
          <w:rFonts w:ascii="Palatino Linotype" w:hAnsi="Palatino Linotype"/>
        </w:rPr>
        <w:t xml:space="preserve">  imar</w:t>
      </w:r>
      <w:proofErr w:type="gramEnd"/>
      <w:r w:rsidR="009C3F54" w:rsidRPr="00C93BDB">
        <w:rPr>
          <w:rFonts w:ascii="Palatino Linotype" w:hAnsi="Palatino Linotype"/>
        </w:rPr>
        <w:t xml:space="preserve"> planında belediye </w:t>
      </w:r>
      <w:r w:rsidR="00B402AA" w:rsidRPr="00C93BDB">
        <w:rPr>
          <w:rFonts w:ascii="Palatino Linotype" w:hAnsi="Palatino Linotype"/>
        </w:rPr>
        <w:t xml:space="preserve">sınırlarına </w:t>
      </w:r>
      <w:r w:rsidR="009C3F54" w:rsidRPr="00C93BDB">
        <w:rPr>
          <w:rFonts w:ascii="Palatino Linotype" w:hAnsi="Palatino Linotype"/>
        </w:rPr>
        <w:t>dahil</w:t>
      </w:r>
      <w:r w:rsidR="00B402AA" w:rsidRPr="00C93BDB">
        <w:rPr>
          <w:rFonts w:ascii="Palatino Linotype" w:hAnsi="Palatino Linotype"/>
        </w:rPr>
        <w:t xml:space="preserve"> edilmedi, ş</w:t>
      </w:r>
      <w:r w:rsidR="009C3F54" w:rsidRPr="00C93BDB">
        <w:rPr>
          <w:rFonts w:ascii="Palatino Linotype" w:hAnsi="Palatino Linotype"/>
        </w:rPr>
        <w:t xml:space="preserve">u anda </w:t>
      </w:r>
      <w:r w:rsidR="00B402AA" w:rsidRPr="00C93BDB">
        <w:rPr>
          <w:rFonts w:ascii="Palatino Linotype" w:hAnsi="Palatino Linotype"/>
        </w:rPr>
        <w:t xml:space="preserve">o alanda Karayolları, Çevre ve Şehircilik </w:t>
      </w:r>
      <w:r w:rsidR="009C3F54" w:rsidRPr="00C93BDB">
        <w:rPr>
          <w:rFonts w:ascii="Palatino Linotype" w:hAnsi="Palatino Linotype"/>
        </w:rPr>
        <w:t xml:space="preserve"> </w:t>
      </w:r>
      <w:r w:rsidR="00B402AA" w:rsidRPr="00C93BDB">
        <w:rPr>
          <w:rFonts w:ascii="Palatino Linotype" w:hAnsi="Palatino Linotype"/>
        </w:rPr>
        <w:t xml:space="preserve">ve Milli Emlak yetki sahibi. Buradaki yetki karmaşasına ilişkin devam eden yargı süreçleri var, dosya Danıştay’da. </w:t>
      </w:r>
    </w:p>
    <w:p w:rsidR="00B402AA" w:rsidRPr="00C93BDB" w:rsidRDefault="00B402AA" w:rsidP="00C93BDB">
      <w:pPr>
        <w:spacing w:after="0" w:line="240" w:lineRule="auto"/>
        <w:jc w:val="both"/>
        <w:rPr>
          <w:rFonts w:ascii="Palatino Linotype" w:hAnsi="Palatino Linotype"/>
        </w:rPr>
      </w:pPr>
      <w:r w:rsidRPr="00C93BDB">
        <w:rPr>
          <w:rFonts w:ascii="Palatino Linotype" w:hAnsi="Palatino Linotype"/>
        </w:rPr>
        <w:t xml:space="preserve">Sözkonusu hukuki </w:t>
      </w:r>
      <w:r w:rsidR="009C3F54" w:rsidRPr="00C93BDB">
        <w:rPr>
          <w:rFonts w:ascii="Palatino Linotype" w:hAnsi="Palatino Linotype"/>
        </w:rPr>
        <w:t>süreç bitmeden</w:t>
      </w:r>
      <w:r w:rsidRPr="00C93BDB">
        <w:rPr>
          <w:rFonts w:ascii="Palatino Linotype" w:hAnsi="Palatino Linotype"/>
        </w:rPr>
        <w:t>,</w:t>
      </w:r>
      <w:r w:rsidR="009C3F54" w:rsidRPr="00C93BDB">
        <w:rPr>
          <w:rFonts w:ascii="Palatino Linotype" w:hAnsi="Palatino Linotype"/>
        </w:rPr>
        <w:t xml:space="preserve"> burada</w:t>
      </w:r>
      <w:r w:rsidRPr="00C93BDB">
        <w:rPr>
          <w:rFonts w:ascii="Palatino Linotype" w:hAnsi="Palatino Linotype"/>
        </w:rPr>
        <w:t xml:space="preserve"> </w:t>
      </w:r>
      <w:r w:rsidR="009C3F54" w:rsidRPr="00C93BDB">
        <w:rPr>
          <w:rFonts w:ascii="Palatino Linotype" w:hAnsi="Palatino Linotype"/>
        </w:rPr>
        <w:t xml:space="preserve">üretilecek </w:t>
      </w:r>
      <w:r w:rsidRPr="00C93BDB">
        <w:rPr>
          <w:rFonts w:ascii="Palatino Linotype" w:hAnsi="Palatino Linotype"/>
        </w:rPr>
        <w:t xml:space="preserve">herhangi bir projede Belediye inisiyatif alabilecek mi? Bu problem nasıl çözülür? </w:t>
      </w:r>
    </w:p>
    <w:p w:rsidR="0031670A" w:rsidRPr="00C93BDB" w:rsidRDefault="0031670A" w:rsidP="00C93BDB">
      <w:pPr>
        <w:spacing w:after="0" w:line="240" w:lineRule="auto"/>
        <w:jc w:val="both"/>
        <w:rPr>
          <w:rFonts w:ascii="Palatino Linotype" w:hAnsi="Palatino Linotype"/>
          <w:b/>
        </w:rPr>
      </w:pPr>
      <w:r w:rsidRPr="00C93BDB">
        <w:rPr>
          <w:rFonts w:ascii="Palatino Linotype" w:hAnsi="Palatino Linotype"/>
          <w:b/>
        </w:rPr>
        <w:t xml:space="preserve">RECEP DEMİRCİ – DEM Parti İl Eş Başkanı </w:t>
      </w:r>
    </w:p>
    <w:p w:rsidR="0031670A" w:rsidRPr="00C93BDB" w:rsidRDefault="0031670A" w:rsidP="00C93BDB">
      <w:pPr>
        <w:spacing w:after="0" w:line="240" w:lineRule="auto"/>
        <w:jc w:val="both"/>
        <w:rPr>
          <w:rFonts w:ascii="Palatino Linotype" w:hAnsi="Palatino Linotype"/>
        </w:rPr>
      </w:pPr>
      <w:r w:rsidRPr="00C93BDB">
        <w:rPr>
          <w:rFonts w:ascii="Palatino Linotype" w:hAnsi="Palatino Linotype"/>
        </w:rPr>
        <w:lastRenderedPageBreak/>
        <w:t>Ben proje alanının yetersiz kaldığını düşünüyorum. Kentin girişinde, Karadeniz’in hiçbir sahil şeridinde olmayan, toz toprak ve kirli görüntüye neden olan bir konkasör tesisiyle karşılaşıyoruz. Ben o alanın da yarışma sınırına dahil edilmesini, Çay fabrikasını, üniversiteyi ve sundura tarafını da kapsayacak bir biçimde genişletilmesini öneriyorum. Köprüden geçtikten sonra karşımıza çıkan 14 Mart ilk okulu</w:t>
      </w:r>
      <w:r w:rsidR="006076AA" w:rsidRPr="00C93BDB">
        <w:rPr>
          <w:rFonts w:ascii="Palatino Linotype" w:hAnsi="Palatino Linotype"/>
        </w:rPr>
        <w:t>, dolmuş durakları</w:t>
      </w:r>
      <w:r w:rsidRPr="00C93BDB">
        <w:rPr>
          <w:rFonts w:ascii="Palatino Linotype" w:hAnsi="Palatino Linotype"/>
        </w:rPr>
        <w:t xml:space="preserve"> ve öğretmen evinin bulunduğu alan da sınıra dahil edilebilir. </w:t>
      </w:r>
    </w:p>
    <w:p w:rsidR="004833CF" w:rsidRPr="00C93BDB" w:rsidRDefault="006076AA" w:rsidP="00C93BDB">
      <w:pPr>
        <w:spacing w:after="0" w:line="240" w:lineRule="auto"/>
        <w:jc w:val="both"/>
        <w:rPr>
          <w:rFonts w:ascii="Palatino Linotype" w:hAnsi="Palatino Linotype"/>
          <w:b/>
        </w:rPr>
      </w:pPr>
      <w:r w:rsidRPr="00C93BDB">
        <w:rPr>
          <w:rFonts w:ascii="Palatino Linotype" w:hAnsi="Palatino Linotype"/>
          <w:b/>
        </w:rPr>
        <w:t>YILMAZ TOPALOĞLU – Hopa Belediyesi Eski Başkanı</w:t>
      </w:r>
    </w:p>
    <w:p w:rsidR="00545297" w:rsidRPr="00C93BDB" w:rsidRDefault="006076AA" w:rsidP="00C93BDB">
      <w:pPr>
        <w:spacing w:after="0" w:line="240" w:lineRule="auto"/>
        <w:jc w:val="both"/>
        <w:rPr>
          <w:rFonts w:ascii="Palatino Linotype" w:hAnsi="Palatino Linotype"/>
        </w:rPr>
      </w:pPr>
      <w:r w:rsidRPr="00C93BDB">
        <w:rPr>
          <w:rFonts w:ascii="Palatino Linotype" w:hAnsi="Palatino Linotype"/>
        </w:rPr>
        <w:t xml:space="preserve">Görülüyor </w:t>
      </w:r>
      <w:r w:rsidR="009C3F54" w:rsidRPr="00C93BDB">
        <w:rPr>
          <w:rFonts w:ascii="Palatino Linotype" w:hAnsi="Palatino Linotype"/>
        </w:rPr>
        <w:t xml:space="preserve">ki sadece </w:t>
      </w:r>
      <w:r w:rsidRPr="00C93BDB">
        <w:rPr>
          <w:rFonts w:ascii="Palatino Linotype" w:hAnsi="Palatino Linotype"/>
        </w:rPr>
        <w:t>k</w:t>
      </w:r>
      <w:r w:rsidR="009C3F54" w:rsidRPr="00C93BDB">
        <w:rPr>
          <w:rFonts w:ascii="Palatino Linotype" w:hAnsi="Palatino Linotype"/>
        </w:rPr>
        <w:t>amusal alan</w:t>
      </w:r>
      <w:r w:rsidRPr="00C93BDB">
        <w:rPr>
          <w:rFonts w:ascii="Palatino Linotype" w:hAnsi="Palatino Linotype"/>
        </w:rPr>
        <w:t>da</w:t>
      </w:r>
      <w:r w:rsidR="009C3F54" w:rsidRPr="00C93BDB">
        <w:rPr>
          <w:rFonts w:ascii="Palatino Linotype" w:hAnsi="Palatino Linotype"/>
        </w:rPr>
        <w:t xml:space="preserve"> ve merkezde bir düzenleme </w:t>
      </w:r>
      <w:r w:rsidRPr="00C93BDB">
        <w:rPr>
          <w:rFonts w:ascii="Palatino Linotype" w:hAnsi="Palatino Linotype"/>
        </w:rPr>
        <w:t>düşünülüyor. B</w:t>
      </w:r>
      <w:r w:rsidR="009C3F54" w:rsidRPr="00C93BDB">
        <w:rPr>
          <w:rFonts w:ascii="Palatino Linotype" w:hAnsi="Palatino Linotype"/>
        </w:rPr>
        <w:t xml:space="preserve">unun esnemesi ve gelecek açısından </w:t>
      </w:r>
      <w:r w:rsidRPr="00C93BDB">
        <w:rPr>
          <w:rFonts w:ascii="Palatino Linotype" w:hAnsi="Palatino Linotype"/>
        </w:rPr>
        <w:t xml:space="preserve">da genişlemesi söz konusu olabilir mi? </w:t>
      </w:r>
      <w:r w:rsidR="009C3F54" w:rsidRPr="00C93BDB">
        <w:rPr>
          <w:rFonts w:ascii="Palatino Linotype" w:hAnsi="Palatino Linotype"/>
        </w:rPr>
        <w:t xml:space="preserve"> </w:t>
      </w:r>
      <w:r w:rsidRPr="00C93BDB">
        <w:rPr>
          <w:rFonts w:ascii="Palatino Linotype" w:hAnsi="Palatino Linotype"/>
        </w:rPr>
        <w:t xml:space="preserve">Yanık </w:t>
      </w:r>
      <w:r w:rsidR="009C3F54" w:rsidRPr="00C93BDB">
        <w:rPr>
          <w:rFonts w:ascii="Palatino Linotype" w:hAnsi="Palatino Linotype"/>
        </w:rPr>
        <w:t xml:space="preserve">köprüden başlayarak </w:t>
      </w:r>
      <w:r w:rsidRPr="00C93BDB">
        <w:rPr>
          <w:rFonts w:ascii="Palatino Linotype" w:hAnsi="Palatino Linotype"/>
        </w:rPr>
        <w:t xml:space="preserve">merkeze uzanan iki arterin, yani hem Sundura Mahallesi'nin </w:t>
      </w:r>
      <w:r w:rsidR="009C3F54" w:rsidRPr="00C93BDB">
        <w:rPr>
          <w:rFonts w:ascii="Palatino Linotype" w:hAnsi="Palatino Linotype"/>
        </w:rPr>
        <w:t>önündeki yolun</w:t>
      </w:r>
      <w:r w:rsidRPr="00C93BDB">
        <w:rPr>
          <w:rFonts w:ascii="Palatino Linotype" w:hAnsi="Palatino Linotype"/>
        </w:rPr>
        <w:t>,</w:t>
      </w:r>
      <w:r w:rsidR="009C3F54" w:rsidRPr="00C93BDB">
        <w:rPr>
          <w:rFonts w:ascii="Palatino Linotype" w:hAnsi="Palatino Linotype"/>
        </w:rPr>
        <w:t xml:space="preserve"> hem de yan</w:t>
      </w:r>
      <w:r w:rsidRPr="00C93BDB">
        <w:rPr>
          <w:rFonts w:ascii="Palatino Linotype" w:hAnsi="Palatino Linotype"/>
        </w:rPr>
        <w:t>ık</w:t>
      </w:r>
      <w:r w:rsidR="009C3F54" w:rsidRPr="00C93BDB">
        <w:rPr>
          <w:rFonts w:ascii="Palatino Linotype" w:hAnsi="Palatino Linotype"/>
        </w:rPr>
        <w:t xml:space="preserve"> köprünün önündeki yolun merkez</w:t>
      </w:r>
      <w:r w:rsidRPr="00C93BDB">
        <w:rPr>
          <w:rFonts w:ascii="Palatino Linotype" w:hAnsi="Palatino Linotype"/>
        </w:rPr>
        <w:t>le</w:t>
      </w:r>
      <w:r w:rsidR="009C3F54" w:rsidRPr="00C93BDB">
        <w:rPr>
          <w:rFonts w:ascii="Palatino Linotype" w:hAnsi="Palatino Linotype"/>
        </w:rPr>
        <w:t xml:space="preserve"> bağlantısı düşünülme</w:t>
      </w:r>
      <w:r w:rsidRPr="00C93BDB">
        <w:rPr>
          <w:rFonts w:ascii="Palatino Linotype" w:hAnsi="Palatino Linotype"/>
        </w:rPr>
        <w:t>diği takdirde</w:t>
      </w:r>
      <w:r w:rsidR="009C3F54" w:rsidRPr="00C93BDB">
        <w:rPr>
          <w:rFonts w:ascii="Palatino Linotype" w:hAnsi="Palatino Linotype"/>
        </w:rPr>
        <w:t xml:space="preserve">, </w:t>
      </w:r>
      <w:r w:rsidRPr="00C93BDB">
        <w:rPr>
          <w:rFonts w:ascii="Palatino Linotype" w:hAnsi="Palatino Linotype"/>
        </w:rPr>
        <w:t xml:space="preserve">projenin </w:t>
      </w:r>
      <w:r w:rsidR="009C3F54" w:rsidRPr="00C93BDB">
        <w:rPr>
          <w:rFonts w:ascii="Palatino Linotype" w:hAnsi="Palatino Linotype"/>
        </w:rPr>
        <w:t>bir yan</w:t>
      </w:r>
      <w:r w:rsidRPr="00C93BDB">
        <w:rPr>
          <w:rFonts w:ascii="Palatino Linotype" w:hAnsi="Palatino Linotype"/>
        </w:rPr>
        <w:t>ı</w:t>
      </w:r>
      <w:r w:rsidR="009C3F54" w:rsidRPr="00C93BDB">
        <w:rPr>
          <w:rFonts w:ascii="Palatino Linotype" w:hAnsi="Palatino Linotype"/>
        </w:rPr>
        <w:t xml:space="preserve"> eksik kal</w:t>
      </w:r>
      <w:r w:rsidR="00062AC2" w:rsidRPr="00C93BDB">
        <w:rPr>
          <w:rFonts w:ascii="Palatino Linotype" w:hAnsi="Palatino Linotype"/>
        </w:rPr>
        <w:t>ır</w:t>
      </w:r>
      <w:r w:rsidR="009C3F54" w:rsidRPr="00C93BDB">
        <w:rPr>
          <w:rFonts w:ascii="Palatino Linotype" w:hAnsi="Palatino Linotype"/>
        </w:rPr>
        <w:t xml:space="preserve"> diye düşünüyorum.</w:t>
      </w:r>
    </w:p>
    <w:p w:rsidR="004833CF" w:rsidRPr="00C93BDB" w:rsidRDefault="00545297" w:rsidP="00C93BDB">
      <w:pPr>
        <w:spacing w:after="0" w:line="240" w:lineRule="auto"/>
        <w:jc w:val="both"/>
        <w:rPr>
          <w:rFonts w:ascii="Palatino Linotype" w:hAnsi="Palatino Linotype"/>
        </w:rPr>
      </w:pPr>
      <w:r w:rsidRPr="00C93BDB">
        <w:rPr>
          <w:rFonts w:ascii="Palatino Linotype" w:hAnsi="Palatino Linotype"/>
        </w:rPr>
        <w:t xml:space="preserve">Hopa biraz da İskele’yle anılır. Geçmişte dağıtımların iskeleden yapıldığı ve bu tarihsel işlevin önemi düşünülürse, </w:t>
      </w:r>
      <w:r w:rsidR="006076AA" w:rsidRPr="00C93BDB">
        <w:rPr>
          <w:rFonts w:ascii="Palatino Linotype" w:hAnsi="Palatino Linotype"/>
        </w:rPr>
        <w:t>tarih ve hafızanın diri t</w:t>
      </w:r>
      <w:r w:rsidR="009C3F54" w:rsidRPr="00C93BDB">
        <w:rPr>
          <w:rFonts w:ascii="Palatino Linotype" w:hAnsi="Palatino Linotype"/>
        </w:rPr>
        <w:t>utulması açısı</w:t>
      </w:r>
      <w:r w:rsidRPr="00C93BDB">
        <w:rPr>
          <w:rFonts w:ascii="Palatino Linotype" w:hAnsi="Palatino Linotype"/>
        </w:rPr>
        <w:t>ndan İskele ve Meydan bağlantısının önemli olduğunu düşünüyorum</w:t>
      </w:r>
      <w:r w:rsidR="004833CF" w:rsidRPr="00C93BDB">
        <w:rPr>
          <w:rFonts w:ascii="Palatino Linotype" w:hAnsi="Palatino Linotype"/>
        </w:rPr>
        <w:t>.</w:t>
      </w:r>
    </w:p>
    <w:p w:rsidR="004833CF" w:rsidRPr="00C93BDB" w:rsidRDefault="00545297" w:rsidP="00C93BDB">
      <w:pPr>
        <w:spacing w:after="0" w:line="240" w:lineRule="auto"/>
        <w:jc w:val="both"/>
        <w:rPr>
          <w:rFonts w:ascii="Palatino Linotype" w:hAnsi="Palatino Linotype"/>
        </w:rPr>
      </w:pPr>
      <w:r w:rsidRPr="00C93BDB">
        <w:rPr>
          <w:rFonts w:ascii="Palatino Linotype" w:hAnsi="Palatino Linotype"/>
        </w:rPr>
        <w:t xml:space="preserve">Tekrar etmek gerekirse, Hopa’ya bir viyadük altından giriş yapılıyor. Geçmişte merkezi uygulamalar, kent kimliğini dikkate almadan, yol ihtiyacını karşılamak üzere gerçekleşti. Bunun sonucunda ise Hopa biraz koltuk altında kalmış gibi. Deyim yerindeyse, </w:t>
      </w:r>
      <w:r w:rsidR="009C3F54" w:rsidRPr="00C93BDB">
        <w:rPr>
          <w:rFonts w:ascii="Palatino Linotype" w:hAnsi="Palatino Linotype"/>
        </w:rPr>
        <w:t>dışarıdan gelen</w:t>
      </w:r>
      <w:r w:rsidRPr="00C93BDB">
        <w:rPr>
          <w:rFonts w:ascii="Palatino Linotype" w:hAnsi="Palatino Linotype"/>
        </w:rPr>
        <w:t xml:space="preserve"> Hopa’yı</w:t>
      </w:r>
      <w:r w:rsidR="004833CF" w:rsidRPr="00C93BDB">
        <w:rPr>
          <w:rFonts w:ascii="Palatino Linotype" w:hAnsi="Palatino Linotype"/>
        </w:rPr>
        <w:t xml:space="preserve"> </w:t>
      </w:r>
      <w:r w:rsidR="009C3F54" w:rsidRPr="00C93BDB">
        <w:rPr>
          <w:rFonts w:ascii="Palatino Linotype" w:hAnsi="Palatino Linotype"/>
        </w:rPr>
        <w:t>adeta arıyor.</w:t>
      </w:r>
    </w:p>
    <w:p w:rsidR="00545297" w:rsidRPr="00C93BDB" w:rsidRDefault="009C3F54" w:rsidP="00C93BDB">
      <w:pPr>
        <w:spacing w:after="0" w:line="240" w:lineRule="auto"/>
        <w:jc w:val="both"/>
        <w:rPr>
          <w:rFonts w:ascii="Palatino Linotype" w:hAnsi="Palatino Linotype"/>
        </w:rPr>
      </w:pPr>
      <w:r w:rsidRPr="00C93BDB">
        <w:rPr>
          <w:rFonts w:ascii="Palatino Linotype" w:hAnsi="Palatino Linotype"/>
        </w:rPr>
        <w:t>Meydan düzenlenmesi aynı zamanda bir kentin kimliği</w:t>
      </w:r>
      <w:r w:rsidR="00545297" w:rsidRPr="00C93BDB">
        <w:rPr>
          <w:rFonts w:ascii="Palatino Linotype" w:hAnsi="Palatino Linotype"/>
        </w:rPr>
        <w:t xml:space="preserve">ni de içerir. </w:t>
      </w:r>
      <w:r w:rsidRPr="00C93BDB">
        <w:rPr>
          <w:rFonts w:ascii="Palatino Linotype" w:hAnsi="Palatino Linotype"/>
        </w:rPr>
        <w:t>Bu kapsamda bu vi</w:t>
      </w:r>
      <w:r w:rsidR="00545297" w:rsidRPr="00C93BDB">
        <w:rPr>
          <w:rFonts w:ascii="Palatino Linotype" w:hAnsi="Palatino Linotype"/>
        </w:rPr>
        <w:t>yadüğün</w:t>
      </w:r>
      <w:r w:rsidRPr="00C93BDB">
        <w:rPr>
          <w:rFonts w:ascii="Palatino Linotype" w:hAnsi="Palatino Linotype"/>
        </w:rPr>
        <w:t xml:space="preserve"> kaldırılarak yerine </w:t>
      </w:r>
      <w:r w:rsidR="00545297" w:rsidRPr="00C93BDB">
        <w:rPr>
          <w:rFonts w:ascii="Palatino Linotype" w:hAnsi="Palatino Linotype"/>
        </w:rPr>
        <w:t xml:space="preserve">kente daha saygılı çözümler üretilemez mi? </w:t>
      </w:r>
      <w:r w:rsidRPr="00C93BDB">
        <w:rPr>
          <w:rFonts w:ascii="Palatino Linotype" w:hAnsi="Palatino Linotype"/>
        </w:rPr>
        <w:t>Kent meydanının bununla ilişkilendirilerek düzenlemesi daha kalıcı olmaz mı?</w:t>
      </w:r>
    </w:p>
    <w:p w:rsidR="00C93BDB" w:rsidRDefault="00545297" w:rsidP="00C93BDB">
      <w:pPr>
        <w:spacing w:after="0" w:line="240" w:lineRule="auto"/>
        <w:jc w:val="both"/>
        <w:rPr>
          <w:rFonts w:ascii="Palatino Linotype" w:hAnsi="Palatino Linotype"/>
        </w:rPr>
      </w:pPr>
      <w:r w:rsidRPr="00C93BDB">
        <w:rPr>
          <w:rFonts w:ascii="Palatino Linotype" w:hAnsi="Palatino Linotype"/>
        </w:rPr>
        <w:t xml:space="preserve">Bir başka </w:t>
      </w:r>
      <w:r w:rsidR="009C3F54" w:rsidRPr="00C93BDB">
        <w:rPr>
          <w:rFonts w:ascii="Palatino Linotype" w:hAnsi="Palatino Linotype"/>
        </w:rPr>
        <w:t>küçük öneri de, yıl 365 g</w:t>
      </w:r>
      <w:r w:rsidRPr="00C93BDB">
        <w:rPr>
          <w:rFonts w:ascii="Palatino Linotype" w:hAnsi="Palatino Linotype"/>
        </w:rPr>
        <w:t xml:space="preserve">ün, 360 gün yağışla iç içeyiz. </w:t>
      </w:r>
      <w:r w:rsidR="009C3F54" w:rsidRPr="00C93BDB">
        <w:rPr>
          <w:rFonts w:ascii="Palatino Linotype" w:hAnsi="Palatino Linotype"/>
        </w:rPr>
        <w:t>Yani yağışla birlikte yaşamayı bur</w:t>
      </w:r>
      <w:r w:rsidRPr="00C93BDB">
        <w:rPr>
          <w:rFonts w:ascii="Palatino Linotype" w:hAnsi="Palatino Linotype"/>
        </w:rPr>
        <w:t>ada sürdürüyoruz zaten ama bu düzenlemeyle birlikte yaya trafiği ve yayaların kullanabileceği mekanlar yeniden düşünülemez mi?</w:t>
      </w:r>
    </w:p>
    <w:p w:rsidR="008D539B" w:rsidRPr="00C93BDB" w:rsidRDefault="009C3F54" w:rsidP="00C93BDB">
      <w:pPr>
        <w:spacing w:after="0" w:line="240" w:lineRule="auto"/>
        <w:jc w:val="both"/>
        <w:rPr>
          <w:rFonts w:ascii="Palatino Linotype" w:hAnsi="Palatino Linotype"/>
        </w:rPr>
      </w:pPr>
      <w:r w:rsidRPr="00C93BDB">
        <w:rPr>
          <w:rFonts w:ascii="Palatino Linotype" w:hAnsi="Palatino Linotype"/>
        </w:rPr>
        <w:br/>
      </w:r>
      <w:r w:rsidR="008D539B" w:rsidRPr="00C93BDB">
        <w:rPr>
          <w:rFonts w:ascii="Palatino Linotype" w:hAnsi="Palatino Linotype"/>
          <w:b/>
        </w:rPr>
        <w:t xml:space="preserve">MERYEM ÖZÇELİK – Hopa Kent Hakkı Derneği </w:t>
      </w:r>
    </w:p>
    <w:p w:rsidR="00C93BDB" w:rsidRDefault="009C3F54" w:rsidP="00C93BDB">
      <w:pPr>
        <w:spacing w:after="0" w:line="240" w:lineRule="auto"/>
        <w:jc w:val="both"/>
        <w:rPr>
          <w:rFonts w:ascii="Palatino Linotype" w:hAnsi="Palatino Linotype"/>
        </w:rPr>
      </w:pPr>
      <w:r w:rsidRPr="00C93BDB">
        <w:rPr>
          <w:rFonts w:ascii="Palatino Linotype" w:hAnsi="Palatino Linotype"/>
        </w:rPr>
        <w:t>Türkiye'deki kentleşme sür</w:t>
      </w:r>
      <w:r w:rsidR="005079F3" w:rsidRPr="00C93BDB">
        <w:rPr>
          <w:rFonts w:ascii="Palatino Linotype" w:hAnsi="Palatino Linotype"/>
        </w:rPr>
        <w:t xml:space="preserve">eçlerinde yapılaşma çok yoğun. Büyük şehirlerde </w:t>
      </w:r>
      <w:r w:rsidRPr="00C93BDB">
        <w:rPr>
          <w:rFonts w:ascii="Palatino Linotype" w:hAnsi="Palatino Linotype"/>
        </w:rPr>
        <w:t xml:space="preserve">bunu çok yoğun </w:t>
      </w:r>
      <w:r w:rsidR="005079F3" w:rsidRPr="00C93BDB">
        <w:rPr>
          <w:rFonts w:ascii="Palatino Linotype" w:hAnsi="Palatino Linotype"/>
        </w:rPr>
        <w:t>olarak görüyoruz ama H</w:t>
      </w:r>
      <w:r w:rsidRPr="00C93BDB">
        <w:rPr>
          <w:rFonts w:ascii="Palatino Linotype" w:hAnsi="Palatino Linotype"/>
        </w:rPr>
        <w:t xml:space="preserve">opa gibi </w:t>
      </w:r>
      <w:r w:rsidR="005079F3" w:rsidRPr="00C93BDB">
        <w:rPr>
          <w:rFonts w:ascii="Palatino Linotype" w:hAnsi="Palatino Linotype"/>
        </w:rPr>
        <w:t xml:space="preserve">küçük </w:t>
      </w:r>
      <w:r w:rsidRPr="00C93BDB">
        <w:rPr>
          <w:rFonts w:ascii="Palatino Linotype" w:hAnsi="Palatino Linotype"/>
        </w:rPr>
        <w:t xml:space="preserve">bir yerde </w:t>
      </w:r>
      <w:r w:rsidR="005079F3" w:rsidRPr="00C93BDB">
        <w:rPr>
          <w:rFonts w:ascii="Palatino Linotype" w:hAnsi="Palatino Linotype"/>
        </w:rPr>
        <w:t xml:space="preserve">de aynı yoğunluk karşımıza çıkıyor. </w:t>
      </w:r>
      <w:r w:rsidRPr="00C93BDB">
        <w:rPr>
          <w:rFonts w:ascii="Palatino Linotype" w:hAnsi="Palatino Linotype"/>
        </w:rPr>
        <w:br/>
      </w:r>
      <w:r w:rsidR="005079F3" w:rsidRPr="00C93BDB">
        <w:rPr>
          <w:rFonts w:ascii="Palatino Linotype" w:hAnsi="Palatino Linotype"/>
        </w:rPr>
        <w:t>Burada, belki ilkesel olarak</w:t>
      </w:r>
      <w:r w:rsidRPr="00C93BDB">
        <w:rPr>
          <w:rFonts w:ascii="Palatino Linotype" w:hAnsi="Palatino Linotype"/>
        </w:rPr>
        <w:t xml:space="preserve"> yeşil alan ya da açık yeşil alan meselesinin çok temel alınması </w:t>
      </w:r>
      <w:r w:rsidR="005079F3" w:rsidRPr="00C93BDB">
        <w:rPr>
          <w:rFonts w:ascii="Palatino Linotype" w:hAnsi="Palatino Linotype"/>
        </w:rPr>
        <w:t xml:space="preserve">önemli. </w:t>
      </w:r>
      <w:r w:rsidR="00073394" w:rsidRPr="00C93BDB">
        <w:rPr>
          <w:rFonts w:ascii="Palatino Linotype" w:hAnsi="Palatino Linotype"/>
        </w:rPr>
        <w:t xml:space="preserve">Ama </w:t>
      </w:r>
      <w:r w:rsidRPr="00C93BDB">
        <w:rPr>
          <w:rFonts w:ascii="Palatino Linotype" w:hAnsi="Palatino Linotype"/>
        </w:rPr>
        <w:t xml:space="preserve">bu temel alınırken </w:t>
      </w:r>
      <w:r w:rsidR="007D3413" w:rsidRPr="00C93BDB">
        <w:rPr>
          <w:rFonts w:ascii="Palatino Linotype" w:hAnsi="Palatino Linotype"/>
        </w:rPr>
        <w:t xml:space="preserve">projede olduğu gibi </w:t>
      </w:r>
      <w:r w:rsidR="00073394" w:rsidRPr="00C93BDB">
        <w:rPr>
          <w:rFonts w:ascii="Palatino Linotype" w:hAnsi="Palatino Linotype"/>
        </w:rPr>
        <w:t>belirli büyüklükte</w:t>
      </w:r>
      <w:r w:rsidRPr="00C93BDB">
        <w:rPr>
          <w:rFonts w:ascii="Palatino Linotype" w:hAnsi="Palatino Linotype"/>
        </w:rPr>
        <w:t xml:space="preserve"> bir alan</w:t>
      </w:r>
      <w:r w:rsidR="00073394" w:rsidRPr="00C93BDB">
        <w:rPr>
          <w:rFonts w:ascii="Palatino Linotype" w:hAnsi="Palatino Linotype"/>
        </w:rPr>
        <w:t>ı</w:t>
      </w:r>
      <w:r w:rsidRPr="00C93BDB">
        <w:rPr>
          <w:rFonts w:ascii="Palatino Linotype" w:hAnsi="Palatino Linotype"/>
        </w:rPr>
        <w:t xml:space="preserve"> mı,</w:t>
      </w:r>
      <w:r w:rsidR="00073394" w:rsidRPr="00C93BDB">
        <w:rPr>
          <w:rFonts w:ascii="Palatino Linotype" w:hAnsi="Palatino Linotype"/>
        </w:rPr>
        <w:t xml:space="preserve"> yoksa</w:t>
      </w:r>
      <w:r w:rsidRPr="00C93BDB">
        <w:rPr>
          <w:rFonts w:ascii="Palatino Linotype" w:hAnsi="Palatino Linotype"/>
        </w:rPr>
        <w:t xml:space="preserve"> </w:t>
      </w:r>
      <w:r w:rsidR="007D3413" w:rsidRPr="00C93BDB">
        <w:rPr>
          <w:rFonts w:ascii="Palatino Linotype" w:hAnsi="Palatino Linotype"/>
        </w:rPr>
        <w:t xml:space="preserve">Hopa’nın </w:t>
      </w:r>
      <w:r w:rsidRPr="00C93BDB">
        <w:rPr>
          <w:rFonts w:ascii="Palatino Linotype" w:hAnsi="Palatino Linotype"/>
        </w:rPr>
        <w:t>bütününü mü düşünmek gerekir sorusu hepimiz için biraz galiba temel soruya dönüştü.</w:t>
      </w:r>
      <w:r w:rsidRPr="00C93BDB">
        <w:rPr>
          <w:rFonts w:ascii="Palatino Linotype" w:hAnsi="Palatino Linotype"/>
        </w:rPr>
        <w:br/>
      </w:r>
      <w:r w:rsidRPr="00C93BDB">
        <w:rPr>
          <w:rFonts w:ascii="Palatino Linotype" w:hAnsi="Palatino Linotype"/>
        </w:rPr>
        <w:br/>
        <w:t xml:space="preserve">Biz de birkaç zamandır dernek olarak Turgay </w:t>
      </w:r>
      <w:r w:rsidR="00073394" w:rsidRPr="00C93BDB">
        <w:rPr>
          <w:rFonts w:ascii="Palatino Linotype" w:hAnsi="Palatino Linotype"/>
        </w:rPr>
        <w:t>Ciner</w:t>
      </w:r>
      <w:r w:rsidRPr="00C93BDB">
        <w:rPr>
          <w:rFonts w:ascii="Palatino Linotype" w:hAnsi="Palatino Linotype"/>
        </w:rPr>
        <w:t xml:space="preserve"> Caddesi üzerinde bulunan Hüsnü </w:t>
      </w:r>
      <w:r w:rsidR="007D3413" w:rsidRPr="00C93BDB">
        <w:rPr>
          <w:rFonts w:ascii="Palatino Linotype" w:hAnsi="Palatino Linotype"/>
        </w:rPr>
        <w:t xml:space="preserve">Ciner Okulu’nun çok yakınında, neredeyse </w:t>
      </w:r>
      <w:r w:rsidRPr="00C93BDB">
        <w:rPr>
          <w:rFonts w:ascii="Palatino Linotype" w:hAnsi="Palatino Linotype"/>
        </w:rPr>
        <w:t>o mahallede kal</w:t>
      </w:r>
      <w:r w:rsidR="007D3413" w:rsidRPr="00C93BDB">
        <w:rPr>
          <w:rFonts w:ascii="Palatino Linotype" w:hAnsi="Palatino Linotype"/>
        </w:rPr>
        <w:t xml:space="preserve">an tek </w:t>
      </w:r>
      <w:r w:rsidRPr="00C93BDB">
        <w:rPr>
          <w:rFonts w:ascii="Palatino Linotype" w:hAnsi="Palatino Linotype"/>
        </w:rPr>
        <w:t xml:space="preserve">kamusal alanlardan bir tanesi üzerine </w:t>
      </w:r>
      <w:r w:rsidR="007D3413" w:rsidRPr="00C93BDB">
        <w:rPr>
          <w:rFonts w:ascii="Palatino Linotype" w:hAnsi="Palatino Linotype"/>
        </w:rPr>
        <w:t xml:space="preserve">çalışıyoruz. </w:t>
      </w:r>
      <w:r w:rsidR="00370398" w:rsidRPr="00C93BDB">
        <w:rPr>
          <w:rFonts w:ascii="Palatino Linotype" w:hAnsi="Palatino Linotype"/>
        </w:rPr>
        <w:t xml:space="preserve">Orada </w:t>
      </w:r>
      <w:r w:rsidRPr="00C93BDB">
        <w:rPr>
          <w:rFonts w:ascii="Palatino Linotype" w:hAnsi="Palatino Linotype"/>
        </w:rPr>
        <w:t>bir e</w:t>
      </w:r>
      <w:r w:rsidR="00370398" w:rsidRPr="00C93BDB">
        <w:rPr>
          <w:rFonts w:ascii="Palatino Linotype" w:hAnsi="Palatino Linotype"/>
        </w:rPr>
        <w:t xml:space="preserve">ğitim kompleksi tasarrufu var. </w:t>
      </w:r>
      <w:r w:rsidRPr="00C93BDB">
        <w:rPr>
          <w:rFonts w:ascii="Palatino Linotype" w:hAnsi="Palatino Linotype"/>
        </w:rPr>
        <w:t>A</w:t>
      </w:r>
      <w:r w:rsidR="00370398" w:rsidRPr="00C93BDB">
        <w:rPr>
          <w:rFonts w:ascii="Palatino Linotype" w:hAnsi="Palatino Linotype"/>
        </w:rPr>
        <w:t xml:space="preserve">slında sekiz dönümlük bir yer. </w:t>
      </w:r>
      <w:r w:rsidRPr="00C93BDB">
        <w:rPr>
          <w:rFonts w:ascii="Palatino Linotype" w:hAnsi="Palatino Linotype"/>
        </w:rPr>
        <w:t>Dört dönümü eğitim kompleks</w:t>
      </w:r>
      <w:r w:rsidR="00370398" w:rsidRPr="00C93BDB">
        <w:rPr>
          <w:rFonts w:ascii="Palatino Linotype" w:hAnsi="Palatino Linotype"/>
        </w:rPr>
        <w:t>i</w:t>
      </w:r>
      <w:r w:rsidRPr="00C93BDB">
        <w:rPr>
          <w:rFonts w:ascii="Palatino Linotype" w:hAnsi="Palatino Linotype"/>
        </w:rPr>
        <w:t>, mevcut</w:t>
      </w:r>
      <w:r w:rsidR="00370398" w:rsidRPr="00C93BDB">
        <w:rPr>
          <w:rFonts w:ascii="Palatino Linotype" w:hAnsi="Palatino Linotype"/>
        </w:rPr>
        <w:t>ta</w:t>
      </w:r>
      <w:r w:rsidRPr="00C93BDB">
        <w:rPr>
          <w:rFonts w:ascii="Palatino Linotype" w:hAnsi="Palatino Linotype"/>
        </w:rPr>
        <w:t xml:space="preserve"> Sundura Mahallesi'nde bulun</w:t>
      </w:r>
      <w:r w:rsidR="00370398" w:rsidRPr="00C93BDB">
        <w:rPr>
          <w:rFonts w:ascii="Palatino Linotype" w:hAnsi="Palatino Linotype"/>
        </w:rPr>
        <w:t xml:space="preserve">an bir ilahiyat fakültesi var. </w:t>
      </w:r>
      <w:r w:rsidRPr="00C93BDB">
        <w:rPr>
          <w:rFonts w:ascii="Palatino Linotype" w:hAnsi="Palatino Linotype"/>
        </w:rPr>
        <w:t xml:space="preserve">Onun taşınmasını ve belki başka birkaç </w:t>
      </w:r>
      <w:r w:rsidR="00370398" w:rsidRPr="00C93BDB">
        <w:rPr>
          <w:rFonts w:ascii="Palatino Linotype" w:hAnsi="Palatino Linotype"/>
        </w:rPr>
        <w:t xml:space="preserve">bölümün eklenmesi düşünülüyor. </w:t>
      </w:r>
      <w:r w:rsidRPr="00C93BDB">
        <w:rPr>
          <w:rFonts w:ascii="Palatino Linotype" w:hAnsi="Palatino Linotype"/>
        </w:rPr>
        <w:t xml:space="preserve">Onun yanında da önündeki dört dönümü cami ve önünde bırakılacak yeşil alan veya altı otopark </w:t>
      </w:r>
      <w:r w:rsidR="00370398" w:rsidRPr="00C93BDB">
        <w:rPr>
          <w:rFonts w:ascii="Palatino Linotype" w:hAnsi="Palatino Linotype"/>
        </w:rPr>
        <w:t xml:space="preserve">olarak tasarlanan bir şey var. </w:t>
      </w:r>
      <w:r w:rsidRPr="00C93BDB">
        <w:rPr>
          <w:rFonts w:ascii="Palatino Linotype" w:hAnsi="Palatino Linotype"/>
        </w:rPr>
        <w:t>Şimdi bu projeler ç</w:t>
      </w:r>
      <w:r w:rsidR="00370398" w:rsidRPr="00C93BDB">
        <w:rPr>
          <w:rFonts w:ascii="Palatino Linotype" w:hAnsi="Palatino Linotype"/>
        </w:rPr>
        <w:t>ok önemli projelere dönüşüyor.</w:t>
      </w:r>
      <w:r w:rsidR="00370398" w:rsidRPr="00C93BDB">
        <w:rPr>
          <w:rFonts w:ascii="Palatino Linotype" w:hAnsi="Palatino Linotype"/>
        </w:rPr>
        <w:br/>
      </w:r>
      <w:r w:rsidRPr="00C93BDB">
        <w:rPr>
          <w:rFonts w:ascii="Palatino Linotype" w:hAnsi="Palatino Linotype"/>
        </w:rPr>
        <w:lastRenderedPageBreak/>
        <w:t>Dolayısıyla kentin tek kalmış kamusal alan yerinin de bu şekilde kullanılıyor olması, başka geliştireceğimiz planlamalarda bizi hep zora sokacak şeylere meydan veriyor.</w:t>
      </w:r>
      <w:r w:rsidRPr="00C93BDB">
        <w:rPr>
          <w:rFonts w:ascii="Palatino Linotype" w:hAnsi="Palatino Linotype"/>
        </w:rPr>
        <w:br/>
      </w:r>
      <w:r w:rsidRPr="00C93BDB">
        <w:rPr>
          <w:rFonts w:ascii="Palatino Linotype" w:hAnsi="Palatino Linotype"/>
        </w:rPr>
        <w:br/>
        <w:t>Şimdi bahsedildi mesela</w:t>
      </w:r>
      <w:r w:rsidR="00C22EC4" w:rsidRPr="00C93BDB">
        <w:rPr>
          <w:rFonts w:ascii="Palatino Linotype" w:hAnsi="Palatino Linotype"/>
        </w:rPr>
        <w:t>,</w:t>
      </w:r>
      <w:r w:rsidRPr="00C93BDB">
        <w:rPr>
          <w:rFonts w:ascii="Palatino Linotype" w:hAnsi="Palatino Linotype"/>
        </w:rPr>
        <w:t xml:space="preserve"> biz alanın da bu kad</w:t>
      </w:r>
      <w:r w:rsidR="00370398" w:rsidRPr="00C93BDB">
        <w:rPr>
          <w:rFonts w:ascii="Palatino Linotype" w:hAnsi="Palatino Linotype"/>
        </w:rPr>
        <w:t xml:space="preserve">ar geniş olduğunu bilmiyorduk. </w:t>
      </w:r>
      <w:r w:rsidRPr="00C93BDB">
        <w:rPr>
          <w:rFonts w:ascii="Palatino Linotype" w:hAnsi="Palatino Linotype"/>
        </w:rPr>
        <w:t>Belki buraya lafı tamamlamadan şeyi de ekleyebil</w:t>
      </w:r>
      <w:r w:rsidR="00370398" w:rsidRPr="00C93BDB">
        <w:rPr>
          <w:rFonts w:ascii="Palatino Linotype" w:hAnsi="Palatino Linotype"/>
        </w:rPr>
        <w:t xml:space="preserve">irim. Bilginin dağıtımı önemli. </w:t>
      </w:r>
      <w:r w:rsidR="007D3413" w:rsidRPr="00C93BDB">
        <w:rPr>
          <w:rFonts w:ascii="Palatino Linotype" w:hAnsi="Palatino Linotype"/>
        </w:rPr>
        <w:t xml:space="preserve">Sadece </w:t>
      </w:r>
      <w:r w:rsidRPr="00C93BDB">
        <w:rPr>
          <w:rFonts w:ascii="Palatino Linotype" w:hAnsi="Palatino Linotype"/>
        </w:rPr>
        <w:t>maliyeden, mevcut oradaki Cumhuriyet Meydanı'na kadar bir yerin içinde olduğunu biliyorduk.</w:t>
      </w:r>
      <w:r w:rsidRPr="00C93BDB">
        <w:rPr>
          <w:rFonts w:ascii="Palatino Linotype" w:hAnsi="Palatino Linotype"/>
        </w:rPr>
        <w:br/>
      </w:r>
      <w:r w:rsidRPr="00C93BDB">
        <w:rPr>
          <w:rFonts w:ascii="Palatino Linotype" w:hAnsi="Palatino Linotype"/>
        </w:rPr>
        <w:br/>
        <w:t>Ama kent planlamasının gerçekten bütünlüklü düşünülmesi gerekiyorsa belki</w:t>
      </w:r>
      <w:r w:rsidR="00572858" w:rsidRPr="00C93BDB">
        <w:rPr>
          <w:rFonts w:ascii="Palatino Linotype" w:hAnsi="Palatino Linotype"/>
        </w:rPr>
        <w:t xml:space="preserve"> odakta kent meydanı olabilir. </w:t>
      </w:r>
      <w:r w:rsidRPr="00C93BDB">
        <w:rPr>
          <w:rFonts w:ascii="Palatino Linotype" w:hAnsi="Palatino Linotype"/>
        </w:rPr>
        <w:t>Yani onu fokus al</w:t>
      </w:r>
      <w:r w:rsidR="00572858" w:rsidRPr="00C93BDB">
        <w:rPr>
          <w:rFonts w:ascii="Palatino Linotype" w:hAnsi="Palatino Linotype"/>
        </w:rPr>
        <w:t xml:space="preserve">arak. </w:t>
      </w:r>
      <w:r w:rsidRPr="00C93BDB">
        <w:rPr>
          <w:rFonts w:ascii="Palatino Linotype" w:hAnsi="Palatino Linotype"/>
        </w:rPr>
        <w:t>Ama daha geniş bir çerçeveden de diğer alanlarda da neleri tasarruf edebiliriz</w:t>
      </w:r>
      <w:r w:rsidR="007D3413" w:rsidRPr="00C93BDB">
        <w:rPr>
          <w:rFonts w:ascii="Palatino Linotype" w:hAnsi="Palatino Linotype"/>
        </w:rPr>
        <w:t>i</w:t>
      </w:r>
      <w:r w:rsidRPr="00C93BDB">
        <w:rPr>
          <w:rFonts w:ascii="Palatino Linotype" w:hAnsi="Palatino Linotype"/>
        </w:rPr>
        <w:t xml:space="preserve"> düşünerek, bugünden planlayarak yapabilir</w:t>
      </w:r>
      <w:r w:rsidR="00572858" w:rsidRPr="00C93BDB">
        <w:rPr>
          <w:rFonts w:ascii="Palatino Linotype" w:hAnsi="Palatino Linotype"/>
        </w:rPr>
        <w:t>iz.</w:t>
      </w:r>
      <w:r w:rsidR="00572858" w:rsidRPr="00C93BDB">
        <w:rPr>
          <w:rFonts w:ascii="Palatino Linotype" w:hAnsi="Palatino Linotype"/>
        </w:rPr>
        <w:br/>
      </w:r>
      <w:r w:rsidR="00572858" w:rsidRPr="00C93BDB">
        <w:rPr>
          <w:rFonts w:ascii="Palatino Linotype" w:hAnsi="Palatino Linotype"/>
        </w:rPr>
        <w:br/>
        <w:t xml:space="preserve">Şöyle bir önerimiz vardı. </w:t>
      </w:r>
      <w:r w:rsidRPr="00C93BDB">
        <w:rPr>
          <w:rFonts w:ascii="Palatino Linotype" w:hAnsi="Palatino Linotype"/>
        </w:rPr>
        <w:t>Şimdi şehrin biraz daha dışında kalan bir yerde eski termik loj</w:t>
      </w:r>
      <w:r w:rsidR="00572858" w:rsidRPr="00C93BDB">
        <w:rPr>
          <w:rFonts w:ascii="Palatino Linotype" w:hAnsi="Palatino Linotype"/>
        </w:rPr>
        <w:t xml:space="preserve">manlarının olduğu bir yer var. </w:t>
      </w:r>
      <w:r w:rsidRPr="00C93BDB">
        <w:rPr>
          <w:rFonts w:ascii="Palatino Linotype" w:hAnsi="Palatino Linotype"/>
        </w:rPr>
        <w:t xml:space="preserve">Yaklaşık 60 </w:t>
      </w:r>
      <w:r w:rsidR="007D3413" w:rsidRPr="00C93BDB">
        <w:rPr>
          <w:rFonts w:ascii="Palatino Linotype" w:hAnsi="Palatino Linotype"/>
        </w:rPr>
        <w:t>dönümlük</w:t>
      </w:r>
      <w:r w:rsidR="00572858" w:rsidRPr="00C93BDB">
        <w:rPr>
          <w:rFonts w:ascii="Palatino Linotype" w:hAnsi="Palatino Linotype"/>
        </w:rPr>
        <w:t xml:space="preserve"> bir yer. Şu an özelleştirme idaresinde. </w:t>
      </w:r>
      <w:r w:rsidRPr="00C93BDB">
        <w:rPr>
          <w:rFonts w:ascii="Palatino Linotype" w:hAnsi="Palatino Linotype"/>
        </w:rPr>
        <w:t>Vaktiyle bu</w:t>
      </w:r>
      <w:r w:rsidR="00572858" w:rsidRPr="00C93BDB">
        <w:rPr>
          <w:rFonts w:ascii="Palatino Linotype" w:hAnsi="Palatino Linotype"/>
        </w:rPr>
        <w:t xml:space="preserve"> alan</w:t>
      </w:r>
      <w:r w:rsidRPr="00C93BDB">
        <w:rPr>
          <w:rFonts w:ascii="Palatino Linotype" w:hAnsi="Palatino Linotype"/>
        </w:rPr>
        <w:t xml:space="preserve"> </w:t>
      </w:r>
      <w:r w:rsidR="007D3413" w:rsidRPr="00C93BDB">
        <w:rPr>
          <w:rFonts w:ascii="Palatino Linotype" w:hAnsi="Palatino Linotype"/>
        </w:rPr>
        <w:t xml:space="preserve">Cengiz </w:t>
      </w:r>
      <w:r w:rsidRPr="00C93BDB">
        <w:rPr>
          <w:rFonts w:ascii="Palatino Linotype" w:hAnsi="Palatino Linotype"/>
        </w:rPr>
        <w:t>Holding'e satılmış</w:t>
      </w:r>
      <w:r w:rsidR="00572858" w:rsidRPr="00C93BDB">
        <w:rPr>
          <w:rFonts w:ascii="Palatino Linotype" w:hAnsi="Palatino Linotype"/>
        </w:rPr>
        <w:t>,</w:t>
      </w:r>
      <w:r w:rsidRPr="00C93BDB">
        <w:rPr>
          <w:rFonts w:ascii="Palatino Linotype" w:hAnsi="Palatino Linotype"/>
        </w:rPr>
        <w:t xml:space="preserve"> bir itiraz davası sonucu tekrar orası geri alınıyor ve özelleştirme id</w:t>
      </w:r>
      <w:r w:rsidR="00572858" w:rsidRPr="00C93BDB">
        <w:rPr>
          <w:rFonts w:ascii="Palatino Linotype" w:hAnsi="Palatino Linotype"/>
        </w:rPr>
        <w:t xml:space="preserve">aresinin elinde kalıyor şu an. </w:t>
      </w:r>
      <w:r w:rsidRPr="00C93BDB">
        <w:rPr>
          <w:rFonts w:ascii="Palatino Linotype" w:hAnsi="Palatino Linotype"/>
        </w:rPr>
        <w:t xml:space="preserve">Yani </w:t>
      </w:r>
      <w:r w:rsidR="007D3413" w:rsidRPr="00C93BDB">
        <w:rPr>
          <w:rFonts w:ascii="Palatino Linotype" w:hAnsi="Palatino Linotype"/>
        </w:rPr>
        <w:t>Sundura’daki</w:t>
      </w:r>
      <w:r w:rsidRPr="00C93BDB">
        <w:rPr>
          <w:rFonts w:ascii="Palatino Linotype" w:hAnsi="Palatino Linotype"/>
        </w:rPr>
        <w:t xml:space="preserve"> o üniversite alanında belki mahalleye katılacak bir açık yeşil alan, park ya da daha farklı kamusal şeylerle düzenlenmesi, ter</w:t>
      </w:r>
      <w:r w:rsidR="007D3413" w:rsidRPr="00C93BDB">
        <w:rPr>
          <w:rFonts w:ascii="Palatino Linotype" w:hAnsi="Palatino Linotype"/>
        </w:rPr>
        <w:t>mik</w:t>
      </w:r>
      <w:r w:rsidRPr="00C93BDB">
        <w:rPr>
          <w:rFonts w:ascii="Palatino Linotype" w:hAnsi="Palatino Linotype"/>
        </w:rPr>
        <w:t xml:space="preserve"> alanına işte üniversitenin bir kampüs şeklinde </w:t>
      </w:r>
      <w:r w:rsidR="00370398" w:rsidRPr="00C93BDB">
        <w:rPr>
          <w:rFonts w:ascii="Palatino Linotype" w:hAnsi="Palatino Linotype"/>
        </w:rPr>
        <w:t>taşınabilmesi</w:t>
      </w:r>
      <w:r w:rsidR="00572858" w:rsidRPr="00C93BDB">
        <w:rPr>
          <w:rFonts w:ascii="Palatino Linotype" w:hAnsi="Palatino Linotype"/>
        </w:rPr>
        <w:t xml:space="preserve"> mümkün. </w:t>
      </w:r>
      <w:r w:rsidRPr="00C93BDB">
        <w:rPr>
          <w:rFonts w:ascii="Palatino Linotype" w:hAnsi="Palatino Linotype"/>
        </w:rPr>
        <w:t xml:space="preserve">Dolayısıyla da </w:t>
      </w:r>
      <w:r w:rsidR="007D3413" w:rsidRPr="00C93BDB">
        <w:rPr>
          <w:rFonts w:ascii="Palatino Linotype" w:hAnsi="Palatino Linotype"/>
        </w:rPr>
        <w:t>orta Hopa’daki</w:t>
      </w:r>
      <w:r w:rsidRPr="00C93BDB">
        <w:rPr>
          <w:rFonts w:ascii="Palatino Linotype" w:hAnsi="Palatino Linotype"/>
        </w:rPr>
        <w:t xml:space="preserve"> bu şehrin çok yakınında bulunduğumuz yere şu an beş yüz, altı yüz metre yakınlık</w:t>
      </w:r>
      <w:r w:rsidR="00572858" w:rsidRPr="00C93BDB">
        <w:rPr>
          <w:rFonts w:ascii="Palatino Linotype" w:hAnsi="Palatino Linotype"/>
        </w:rPr>
        <w:t xml:space="preserve">ta bir yerde bahsettiğimiz şey. Hepsinin </w:t>
      </w:r>
      <w:r w:rsidRPr="00C93BDB">
        <w:rPr>
          <w:rFonts w:ascii="Palatino Linotype" w:hAnsi="Palatino Linotype"/>
        </w:rPr>
        <w:t>dolayısıyla o bölgede planlanıp hem Sun</w:t>
      </w:r>
      <w:r w:rsidR="00370398" w:rsidRPr="00C93BDB">
        <w:rPr>
          <w:rFonts w:ascii="Palatino Linotype" w:hAnsi="Palatino Linotype"/>
        </w:rPr>
        <w:t>dura</w:t>
      </w:r>
      <w:r w:rsidRPr="00C93BDB">
        <w:rPr>
          <w:rFonts w:ascii="Palatino Linotype" w:hAnsi="Palatino Linotype"/>
        </w:rPr>
        <w:t xml:space="preserve"> için hem Orta</w:t>
      </w:r>
      <w:r w:rsidR="00370398" w:rsidRPr="00C93BDB">
        <w:rPr>
          <w:rFonts w:ascii="Palatino Linotype" w:hAnsi="Palatino Linotype"/>
        </w:rPr>
        <w:t xml:space="preserve"> hopa</w:t>
      </w:r>
      <w:r w:rsidRPr="00C93BDB">
        <w:rPr>
          <w:rFonts w:ascii="Palatino Linotype" w:hAnsi="Palatino Linotype"/>
        </w:rPr>
        <w:t xml:space="preserve"> mahallesi için de bir açık yeşil alan ve kamusal alan yar</w:t>
      </w:r>
      <w:r w:rsidR="00572858" w:rsidRPr="00C93BDB">
        <w:rPr>
          <w:rFonts w:ascii="Palatino Linotype" w:hAnsi="Palatino Linotype"/>
        </w:rPr>
        <w:t xml:space="preserve">atmak çok önemli gibi geliyor. </w:t>
      </w:r>
      <w:r w:rsidRPr="00C93BDB">
        <w:rPr>
          <w:rFonts w:ascii="Palatino Linotype" w:hAnsi="Palatino Linotype"/>
        </w:rPr>
        <w:t>Çünkü meydanda yaratacağımız bir kamus</w:t>
      </w:r>
      <w:r w:rsidR="00572858" w:rsidRPr="00C93BDB">
        <w:rPr>
          <w:rFonts w:ascii="Palatino Linotype" w:hAnsi="Palatino Linotype"/>
        </w:rPr>
        <w:t xml:space="preserve">al alan da çok önemli bir şey. </w:t>
      </w:r>
      <w:r w:rsidRPr="00C93BDB">
        <w:rPr>
          <w:rFonts w:ascii="Palatino Linotype" w:hAnsi="Palatino Linotype"/>
        </w:rPr>
        <w:t>Ama orada yaratacağımız o alan da belli yoğunlaşmalar</w:t>
      </w:r>
      <w:r w:rsidR="00572858" w:rsidRPr="00C93BDB">
        <w:rPr>
          <w:rFonts w:ascii="Palatino Linotype" w:hAnsi="Palatino Linotype"/>
        </w:rPr>
        <w:t xml:space="preserve">ını getirecektir doğal olarak. </w:t>
      </w:r>
      <w:r w:rsidRPr="00C93BDB">
        <w:rPr>
          <w:rFonts w:ascii="Palatino Linotype" w:hAnsi="Palatino Linotype"/>
        </w:rPr>
        <w:t xml:space="preserve">Oraya </w:t>
      </w:r>
      <w:r w:rsidR="00572858" w:rsidRPr="00C93BDB">
        <w:rPr>
          <w:rFonts w:ascii="Palatino Linotype" w:hAnsi="Palatino Linotype"/>
        </w:rPr>
        <w:t xml:space="preserve">bir akış istiyoruz çünkü. </w:t>
      </w:r>
      <w:r w:rsidRPr="00C93BDB">
        <w:rPr>
          <w:rFonts w:ascii="Palatino Linotype" w:hAnsi="Palatino Linotype"/>
        </w:rPr>
        <w:t>İlişkinebilirliği kolay olsun, müşterek alanlar olsun, yaş, cinsiyet, sınıf, etnisite, birçok farklı toplumsal grupla</w:t>
      </w:r>
      <w:r w:rsidR="00572858" w:rsidRPr="00C93BDB">
        <w:rPr>
          <w:rFonts w:ascii="Palatino Linotype" w:hAnsi="Palatino Linotype"/>
        </w:rPr>
        <w:t>rın kullanabildiği alan olsun.</w:t>
      </w:r>
      <w:r w:rsidR="00572858" w:rsidRPr="00C93BDB">
        <w:rPr>
          <w:rFonts w:ascii="Palatino Linotype" w:hAnsi="Palatino Linotype"/>
        </w:rPr>
        <w:br/>
      </w:r>
      <w:r w:rsidRPr="00C93BDB">
        <w:rPr>
          <w:rFonts w:ascii="Palatino Linotype" w:hAnsi="Palatino Linotype"/>
        </w:rPr>
        <w:t xml:space="preserve">Dolayısıyla eşitlik ilkesi en temel </w:t>
      </w:r>
      <w:r w:rsidR="00370398" w:rsidRPr="00C93BDB">
        <w:rPr>
          <w:rFonts w:ascii="Palatino Linotype" w:hAnsi="Palatino Linotype"/>
        </w:rPr>
        <w:t>i</w:t>
      </w:r>
      <w:r w:rsidRPr="00C93BDB">
        <w:rPr>
          <w:rFonts w:ascii="Palatino Linotype" w:hAnsi="Palatino Linotype"/>
        </w:rPr>
        <w:t>lkemiz olsun gibi bir sürü tasavvurumuz var</w:t>
      </w:r>
      <w:r w:rsidR="00572858" w:rsidRPr="00C93BDB">
        <w:rPr>
          <w:rFonts w:ascii="Palatino Linotype" w:hAnsi="Palatino Linotype"/>
        </w:rPr>
        <w:t xml:space="preserve">. </w:t>
      </w:r>
      <w:r w:rsidRPr="00C93BDB">
        <w:rPr>
          <w:rFonts w:ascii="Palatino Linotype" w:hAnsi="Palatino Linotype"/>
        </w:rPr>
        <w:t>Dolayısıyla o da bir yoğunlaş</w:t>
      </w:r>
      <w:r w:rsidR="00572858" w:rsidRPr="00C93BDB">
        <w:rPr>
          <w:rFonts w:ascii="Palatino Linotype" w:hAnsi="Palatino Linotype"/>
        </w:rPr>
        <w:t xml:space="preserve">mayı beraberinde getirecektir. </w:t>
      </w:r>
      <w:r w:rsidRPr="00C93BDB">
        <w:rPr>
          <w:rFonts w:ascii="Palatino Linotype" w:hAnsi="Palatino Linotype"/>
        </w:rPr>
        <w:t>O yoğunlaşmayı kentin diğer alanlarına doğru akıtacak bir şey</w:t>
      </w:r>
      <w:r w:rsidR="00370398" w:rsidRPr="00C93BDB">
        <w:rPr>
          <w:rFonts w:ascii="Palatino Linotype" w:hAnsi="Palatino Linotype"/>
        </w:rPr>
        <w:t>i</w:t>
      </w:r>
      <w:r w:rsidRPr="00C93BDB">
        <w:rPr>
          <w:rFonts w:ascii="Palatino Linotype" w:hAnsi="Palatino Linotype"/>
        </w:rPr>
        <w:t xml:space="preserve"> de daha bütünlüklü düşünmek mümkün olabilir kent planlaması açısından.</w:t>
      </w:r>
    </w:p>
    <w:p w:rsidR="00370398" w:rsidRPr="00C93BDB" w:rsidRDefault="009C3F54" w:rsidP="00C93BDB">
      <w:pPr>
        <w:spacing w:after="0" w:line="240" w:lineRule="auto"/>
        <w:jc w:val="both"/>
        <w:rPr>
          <w:rFonts w:ascii="Palatino Linotype" w:hAnsi="Palatino Linotype"/>
        </w:rPr>
      </w:pPr>
      <w:r w:rsidRPr="00C93BDB">
        <w:rPr>
          <w:rFonts w:ascii="Palatino Linotype" w:hAnsi="Palatino Linotype"/>
        </w:rPr>
        <w:t>Bir de şeyi eklemek istiyorum, bu şeyler jürilerde mesela farklı disiplinler dediniz ama genelde işte daha birbirini besleyen, mesela bir sosy</w:t>
      </w:r>
      <w:r w:rsidR="00370398" w:rsidRPr="00C93BDB">
        <w:rPr>
          <w:rFonts w:ascii="Palatino Linotype" w:hAnsi="Palatino Linotype"/>
        </w:rPr>
        <w:t xml:space="preserve">olog olması, bir siyaset bilimcinin olması, bir eğitimcinin olması, toplumsal cinsiyeti gözeten bir uzmanın olmas gibi bir önerim olabilir. </w:t>
      </w:r>
    </w:p>
    <w:p w:rsidR="00572858" w:rsidRPr="00C93BDB" w:rsidRDefault="00572858" w:rsidP="00C93BDB">
      <w:pPr>
        <w:spacing w:after="0" w:line="240" w:lineRule="auto"/>
        <w:jc w:val="both"/>
        <w:rPr>
          <w:rFonts w:ascii="Palatino Linotype" w:hAnsi="Palatino Linotype"/>
          <w:b/>
        </w:rPr>
      </w:pPr>
      <w:r w:rsidRPr="00C93BDB">
        <w:rPr>
          <w:rFonts w:ascii="Palatino Linotype" w:hAnsi="Palatino Linotype"/>
        </w:rPr>
        <w:br/>
      </w:r>
      <w:r w:rsidRPr="00C93BDB">
        <w:rPr>
          <w:rFonts w:ascii="Palatino Linotype" w:hAnsi="Palatino Linotype"/>
          <w:b/>
        </w:rPr>
        <w:t xml:space="preserve">MAHMUT ZEYTİNCİ – Sol Parti </w:t>
      </w:r>
    </w:p>
    <w:p w:rsidR="00C93BDB" w:rsidRDefault="009C3F54" w:rsidP="00C93BDB">
      <w:pPr>
        <w:spacing w:after="0" w:line="240" w:lineRule="auto"/>
        <w:jc w:val="both"/>
        <w:rPr>
          <w:rFonts w:ascii="Palatino Linotype" w:hAnsi="Palatino Linotype"/>
        </w:rPr>
      </w:pPr>
      <w:r w:rsidRPr="00C93BDB">
        <w:rPr>
          <w:rFonts w:ascii="Palatino Linotype" w:hAnsi="Palatino Linotype"/>
        </w:rPr>
        <w:br/>
        <w:t>Biraz uzun konuşsam mı</w:t>
      </w:r>
      <w:r w:rsidR="00572858" w:rsidRPr="00C93BDB">
        <w:rPr>
          <w:rFonts w:ascii="Palatino Linotype" w:hAnsi="Palatino Linotype"/>
        </w:rPr>
        <w:t xml:space="preserve"> diye düşünüyorum esas olarak. </w:t>
      </w:r>
      <w:r w:rsidRPr="00C93BDB">
        <w:rPr>
          <w:rFonts w:ascii="Palatino Linotype" w:hAnsi="Palatino Linotype"/>
        </w:rPr>
        <w:t>Şimdi şehirlerimizi</w:t>
      </w:r>
      <w:r w:rsidR="00572858" w:rsidRPr="00C93BDB">
        <w:rPr>
          <w:rFonts w:ascii="Palatino Linotype" w:hAnsi="Palatino Linotype"/>
        </w:rPr>
        <w:t xml:space="preserve">, kentlerimizi ve çevremizi </w:t>
      </w:r>
      <w:r w:rsidRPr="00C93BDB">
        <w:rPr>
          <w:rFonts w:ascii="Palatino Linotype" w:hAnsi="Palatino Linotype"/>
        </w:rPr>
        <w:t xml:space="preserve">karayollarına ve </w:t>
      </w:r>
      <w:r w:rsidR="00572858" w:rsidRPr="00C93BDB">
        <w:rPr>
          <w:rFonts w:ascii="Palatino Linotype" w:hAnsi="Palatino Linotype"/>
        </w:rPr>
        <w:t xml:space="preserve">DSİ’ye </w:t>
      </w:r>
      <w:r w:rsidRPr="00C93BDB">
        <w:rPr>
          <w:rFonts w:ascii="Palatino Linotype" w:hAnsi="Palatino Linotype"/>
        </w:rPr>
        <w:t xml:space="preserve">teslim ettikten </w:t>
      </w:r>
      <w:r w:rsidR="00572858" w:rsidRPr="00C93BDB">
        <w:rPr>
          <w:rFonts w:ascii="Palatino Linotype" w:hAnsi="Palatino Linotype"/>
        </w:rPr>
        <w:t>sonar,</w:t>
      </w:r>
      <w:r w:rsidRPr="00C93BDB">
        <w:rPr>
          <w:rFonts w:ascii="Palatino Linotype" w:hAnsi="Palatino Linotype"/>
        </w:rPr>
        <w:t xml:space="preserve"> bize dolan kenarda köşede </w:t>
      </w:r>
      <w:r w:rsidR="00572858" w:rsidRPr="00C93BDB">
        <w:rPr>
          <w:rFonts w:ascii="Palatino Linotype" w:hAnsi="Palatino Linotype"/>
        </w:rPr>
        <w:t xml:space="preserve">planlar yapmak zoruma gidiyor. </w:t>
      </w:r>
      <w:r w:rsidRPr="00C93BDB">
        <w:rPr>
          <w:rFonts w:ascii="Palatino Linotype" w:hAnsi="Palatino Linotype"/>
        </w:rPr>
        <w:t>Doğrusu bu</w:t>
      </w:r>
      <w:r w:rsidR="00572858" w:rsidRPr="00C93BDB">
        <w:rPr>
          <w:rFonts w:ascii="Palatino Linotype" w:hAnsi="Palatino Linotype"/>
        </w:rPr>
        <w:t>na dinlemek de zoruma gidiyor. Şimdi</w:t>
      </w:r>
      <w:r w:rsidRPr="00C93BDB">
        <w:rPr>
          <w:rFonts w:ascii="Palatino Linotype" w:hAnsi="Palatino Linotype"/>
        </w:rPr>
        <w:t xml:space="preserve"> hemen şu anda taze olar</w:t>
      </w:r>
      <w:r w:rsidR="00572858" w:rsidRPr="00C93BDB">
        <w:rPr>
          <w:rFonts w:ascii="Palatino Linotype" w:hAnsi="Palatino Linotype"/>
        </w:rPr>
        <w:t>ak Hopa'nın Sundura Deresi'ni, DSİ</w:t>
      </w:r>
      <w:r w:rsidRPr="00C93BDB">
        <w:rPr>
          <w:rFonts w:ascii="Palatino Linotype" w:hAnsi="Palatino Linotype"/>
        </w:rPr>
        <w:t xml:space="preserve"> </w:t>
      </w:r>
      <w:r w:rsidR="00572858" w:rsidRPr="00C93BDB">
        <w:rPr>
          <w:rFonts w:ascii="Palatino Linotype" w:hAnsi="Palatino Linotype"/>
        </w:rPr>
        <w:t xml:space="preserve">ıslah etmeyi düşünüyor. Bu </w:t>
      </w:r>
      <w:r w:rsidRPr="00C93BDB">
        <w:rPr>
          <w:rFonts w:ascii="Palatino Linotype" w:hAnsi="Palatino Linotype"/>
        </w:rPr>
        <w:t>kelimeye o</w:t>
      </w:r>
      <w:r w:rsidR="00572858" w:rsidRPr="00C93BDB">
        <w:rPr>
          <w:rFonts w:ascii="Palatino Linotype" w:hAnsi="Palatino Linotype"/>
        </w:rPr>
        <w:t xml:space="preserve">ldum </w:t>
      </w:r>
      <w:r w:rsidRPr="00C93BDB">
        <w:rPr>
          <w:rFonts w:ascii="Palatino Linotype" w:hAnsi="Palatino Linotype"/>
        </w:rPr>
        <w:t>olası</w:t>
      </w:r>
      <w:r w:rsidR="00572858" w:rsidRPr="00C93BDB">
        <w:rPr>
          <w:rFonts w:ascii="Palatino Linotype" w:hAnsi="Palatino Linotype"/>
        </w:rPr>
        <w:t xml:space="preserve"> akıl erdiremedim. Bir </w:t>
      </w:r>
      <w:r w:rsidRPr="00C93BDB">
        <w:rPr>
          <w:rFonts w:ascii="Palatino Linotype" w:hAnsi="Palatino Linotype"/>
        </w:rPr>
        <w:t xml:space="preserve">doğa parçası ya da doğal bir alan nasıl </w:t>
      </w:r>
      <w:r w:rsidR="00572858" w:rsidRPr="00C93BDB">
        <w:rPr>
          <w:rFonts w:ascii="Palatino Linotype" w:hAnsi="Palatino Linotype"/>
        </w:rPr>
        <w:t>ıslah</w:t>
      </w:r>
      <w:r w:rsidRPr="00C93BDB">
        <w:rPr>
          <w:rFonts w:ascii="Palatino Linotype" w:hAnsi="Palatino Linotype"/>
        </w:rPr>
        <w:t xml:space="preserve"> edilir?</w:t>
      </w:r>
      <w:r w:rsidR="00C93BDB">
        <w:rPr>
          <w:rFonts w:ascii="Palatino Linotype" w:hAnsi="Palatino Linotype"/>
        </w:rPr>
        <w:t xml:space="preserve"> </w:t>
      </w:r>
    </w:p>
    <w:p w:rsidR="004833CF" w:rsidRPr="00C93BDB" w:rsidRDefault="009C3F54" w:rsidP="00C93BDB">
      <w:pPr>
        <w:spacing w:after="0" w:line="240" w:lineRule="auto"/>
        <w:jc w:val="both"/>
        <w:rPr>
          <w:rFonts w:ascii="Palatino Linotype" w:hAnsi="Palatino Linotype"/>
        </w:rPr>
      </w:pPr>
      <w:bookmarkStart w:id="0" w:name="_GoBack"/>
      <w:bookmarkEnd w:id="0"/>
      <w:r w:rsidRPr="00C93BDB">
        <w:rPr>
          <w:rFonts w:ascii="Palatino Linotype" w:hAnsi="Palatino Linotype"/>
        </w:rPr>
        <w:lastRenderedPageBreak/>
        <w:br/>
        <w:t xml:space="preserve">Biliyor musunuz, Sundura Deresi, ta Hopa girişinden yol dereden </w:t>
      </w:r>
      <w:r w:rsidR="00572858" w:rsidRPr="00C93BDB">
        <w:rPr>
          <w:rFonts w:ascii="Palatino Linotype" w:hAnsi="Palatino Linotype"/>
        </w:rPr>
        <w:t>Karadeniz’e</w:t>
      </w:r>
      <w:r w:rsidRPr="00C93BDB">
        <w:rPr>
          <w:rFonts w:ascii="Palatino Linotype" w:hAnsi="Palatino Linotype"/>
        </w:rPr>
        <w:t xml:space="preserve"> kadar düzeltilmeye çalışılıyor, onların lafı</w:t>
      </w:r>
      <w:r w:rsidR="00572858" w:rsidRPr="00C93BDB">
        <w:rPr>
          <w:rFonts w:ascii="Palatino Linotype" w:hAnsi="Palatino Linotype"/>
        </w:rPr>
        <w:t xml:space="preserve">na göre. Koruma duvarları yapılacak ve </w:t>
      </w:r>
      <w:r w:rsidRPr="00C93BDB">
        <w:rPr>
          <w:rFonts w:ascii="Palatino Linotype" w:hAnsi="Palatino Linotype"/>
        </w:rPr>
        <w:t xml:space="preserve">denizin içine de, </w:t>
      </w:r>
      <w:r w:rsidR="00572858" w:rsidRPr="00C93BDB">
        <w:rPr>
          <w:rFonts w:ascii="Palatino Linotype" w:hAnsi="Palatino Linotype"/>
        </w:rPr>
        <w:t xml:space="preserve">bir girinti yapacaklar. Bunun tek bir nedeni var. </w:t>
      </w:r>
      <w:r w:rsidRPr="00C93BDB">
        <w:rPr>
          <w:rFonts w:ascii="Palatino Linotype" w:hAnsi="Palatino Linotype"/>
        </w:rPr>
        <w:t xml:space="preserve">Büyük ihtimalle o </w:t>
      </w:r>
      <w:r w:rsidR="00572858" w:rsidRPr="00C93BDB">
        <w:rPr>
          <w:rFonts w:ascii="Palatino Linotype" w:hAnsi="Palatino Linotype"/>
        </w:rPr>
        <w:t>girintinin</w:t>
      </w:r>
      <w:r w:rsidRPr="00C93BDB">
        <w:rPr>
          <w:rFonts w:ascii="Palatino Linotype" w:hAnsi="Palatino Linotype"/>
        </w:rPr>
        <w:t xml:space="preserve"> iki kenarını yarın bir gün </w:t>
      </w:r>
      <w:r w:rsidR="00572858" w:rsidRPr="00C93BDB">
        <w:rPr>
          <w:rFonts w:ascii="Palatino Linotype" w:hAnsi="Palatino Linotype"/>
        </w:rPr>
        <w:t xml:space="preserve">çeşitli amaçlarla </w:t>
      </w:r>
      <w:r w:rsidRPr="00C93BDB">
        <w:rPr>
          <w:rFonts w:ascii="Palatino Linotype" w:hAnsi="Palatino Linotype"/>
        </w:rPr>
        <w:t>doldurmayı düşünüyor</w:t>
      </w:r>
      <w:r w:rsidR="00572858" w:rsidRPr="00C93BDB">
        <w:rPr>
          <w:rFonts w:ascii="Palatino Linotype" w:hAnsi="Palatino Linotype"/>
        </w:rPr>
        <w:t>lar</w:t>
      </w:r>
      <w:r w:rsidRPr="00C93BDB">
        <w:rPr>
          <w:rFonts w:ascii="Palatino Linotype" w:hAnsi="Palatino Linotype"/>
        </w:rPr>
        <w:t>.</w:t>
      </w:r>
    </w:p>
    <w:p w:rsidR="004833CF" w:rsidRPr="00C93BDB" w:rsidRDefault="009C3F54" w:rsidP="00C93BDB">
      <w:pPr>
        <w:spacing w:after="0" w:line="240" w:lineRule="auto"/>
        <w:jc w:val="both"/>
        <w:rPr>
          <w:rFonts w:ascii="Palatino Linotype" w:hAnsi="Palatino Linotype"/>
        </w:rPr>
      </w:pPr>
      <w:r w:rsidRPr="00C93BDB">
        <w:rPr>
          <w:rFonts w:ascii="Palatino Linotype" w:hAnsi="Palatino Linotype"/>
        </w:rPr>
        <w:t>Az önce bir arkadaş bahsetti, kent esas olarak ran</w:t>
      </w:r>
      <w:r w:rsidR="00C22EC4" w:rsidRPr="00C93BDB">
        <w:rPr>
          <w:rFonts w:ascii="Palatino Linotype" w:hAnsi="Palatino Linotype"/>
        </w:rPr>
        <w:t xml:space="preserve">ttır diye. </w:t>
      </w:r>
      <w:r w:rsidRPr="00C93BDB">
        <w:rPr>
          <w:rFonts w:ascii="Palatino Linotype" w:hAnsi="Palatino Linotype"/>
        </w:rPr>
        <w:t>Kent esas ol</w:t>
      </w:r>
      <w:r w:rsidR="00C22EC4" w:rsidRPr="00C93BDB">
        <w:rPr>
          <w:rFonts w:ascii="Palatino Linotype" w:hAnsi="Palatino Linotype"/>
        </w:rPr>
        <w:t xml:space="preserve">arak rant değildir arkadaşlar. </w:t>
      </w:r>
      <w:r w:rsidRPr="00C93BDB">
        <w:rPr>
          <w:rFonts w:ascii="Palatino Linotype" w:hAnsi="Palatino Linotype"/>
        </w:rPr>
        <w:t xml:space="preserve">Kent esas olarak insanların tarihsel olarak kültürlerini yarattığı, </w:t>
      </w:r>
      <w:r w:rsidR="00C22EC4" w:rsidRPr="00C93BDB">
        <w:rPr>
          <w:rFonts w:ascii="Palatino Linotype" w:hAnsi="Palatino Linotype"/>
        </w:rPr>
        <w:t xml:space="preserve">bir arada yaşadığı yerdir. </w:t>
      </w:r>
      <w:r w:rsidRPr="00C93BDB">
        <w:rPr>
          <w:rFonts w:ascii="Palatino Linotype" w:hAnsi="Palatino Linotype"/>
        </w:rPr>
        <w:t>Şimdi, son modern çağda</w:t>
      </w:r>
      <w:r w:rsidR="00C22EC4" w:rsidRPr="00C93BDB">
        <w:rPr>
          <w:rFonts w:ascii="Palatino Linotype" w:hAnsi="Palatino Linotype"/>
        </w:rPr>
        <w:t xml:space="preserve"> rant alandır kent. v</w:t>
      </w:r>
      <w:r w:rsidRPr="00C93BDB">
        <w:rPr>
          <w:rFonts w:ascii="Palatino Linotype" w:hAnsi="Palatino Linotype"/>
        </w:rPr>
        <w:t>e biz buna boyun</w:t>
      </w:r>
      <w:r w:rsidR="00C22EC4" w:rsidRPr="00C93BDB">
        <w:rPr>
          <w:rFonts w:ascii="Palatino Linotype" w:hAnsi="Palatino Linotype"/>
        </w:rPr>
        <w:t xml:space="preserve"> eğmiş durumdayız ne yazık ki. </w:t>
      </w:r>
      <w:r w:rsidRPr="00C93BDB">
        <w:rPr>
          <w:rFonts w:ascii="Palatino Linotype" w:hAnsi="Palatino Linotype"/>
        </w:rPr>
        <w:t>Kültür rant alanlar</w:t>
      </w:r>
      <w:r w:rsidR="00C22EC4" w:rsidRPr="00C93BDB">
        <w:rPr>
          <w:rFonts w:ascii="Palatino Linotype" w:hAnsi="Palatino Linotype"/>
        </w:rPr>
        <w:t xml:space="preserve">ında yaratılamaz. </w:t>
      </w:r>
      <w:r w:rsidRPr="00C93BDB">
        <w:rPr>
          <w:rFonts w:ascii="Palatino Linotype" w:hAnsi="Palatino Linotype"/>
        </w:rPr>
        <w:t>Kül</w:t>
      </w:r>
      <w:r w:rsidR="00C22EC4" w:rsidRPr="00C93BDB">
        <w:rPr>
          <w:rFonts w:ascii="Palatino Linotype" w:hAnsi="Palatino Linotype"/>
        </w:rPr>
        <w:t xml:space="preserve">tür küçük alanlarda yaratılır. Minimum alanlarda yaratılır. </w:t>
      </w:r>
      <w:r w:rsidRPr="00C93BDB">
        <w:rPr>
          <w:rFonts w:ascii="Palatino Linotype" w:hAnsi="Palatino Linotype"/>
        </w:rPr>
        <w:t>El yordamıyla yaratılır.</w:t>
      </w:r>
      <w:r w:rsidR="00C22EC4" w:rsidRPr="00C93BDB">
        <w:rPr>
          <w:rFonts w:ascii="Palatino Linotype" w:hAnsi="Palatino Linotype"/>
        </w:rPr>
        <w:t xml:space="preserve"> </w:t>
      </w:r>
      <w:r w:rsidRPr="00C93BDB">
        <w:rPr>
          <w:rFonts w:ascii="Palatino Linotype" w:hAnsi="Palatino Linotype"/>
        </w:rPr>
        <w:t xml:space="preserve">Onun içine modern hayat ya da rant girdiği zaman </w:t>
      </w:r>
      <w:r w:rsidR="00C22EC4" w:rsidRPr="00C93BDB">
        <w:rPr>
          <w:rFonts w:ascii="Palatino Linotype" w:hAnsi="Palatino Linotype"/>
        </w:rPr>
        <w:t xml:space="preserve">o kültür oradan çekilir gider. </w:t>
      </w:r>
      <w:r w:rsidRPr="00C93BDB">
        <w:rPr>
          <w:rFonts w:ascii="Palatino Linotype" w:hAnsi="Palatino Linotype"/>
        </w:rPr>
        <w:t>El sanatları oradan çekilir gider.</w:t>
      </w:r>
      <w:r w:rsidRPr="00C93BDB">
        <w:rPr>
          <w:rFonts w:ascii="Palatino Linotype" w:hAnsi="Palatino Linotype"/>
        </w:rPr>
        <w:br/>
      </w:r>
      <w:r w:rsidRPr="00C93BDB">
        <w:rPr>
          <w:rFonts w:ascii="Palatino Linotype" w:hAnsi="Palatino Linotype"/>
        </w:rPr>
        <w:br/>
        <w:t xml:space="preserve">Ben 35 yıldır </w:t>
      </w:r>
      <w:r w:rsidR="00572858" w:rsidRPr="00C93BDB">
        <w:rPr>
          <w:rFonts w:ascii="Palatino Linotype" w:hAnsi="Palatino Linotype"/>
        </w:rPr>
        <w:t>Hopa’da</w:t>
      </w:r>
      <w:r w:rsidR="00C22EC4" w:rsidRPr="00C93BDB">
        <w:rPr>
          <w:rFonts w:ascii="Palatino Linotype" w:hAnsi="Palatino Linotype"/>
        </w:rPr>
        <w:t xml:space="preserve"> yaşıyorum. </w:t>
      </w:r>
      <w:r w:rsidRPr="00C93BDB">
        <w:rPr>
          <w:rFonts w:ascii="Palatino Linotype" w:hAnsi="Palatino Linotype"/>
        </w:rPr>
        <w:t>Dahi</w:t>
      </w:r>
      <w:r w:rsidR="00572858" w:rsidRPr="00C93BDB">
        <w:rPr>
          <w:rFonts w:ascii="Palatino Linotype" w:hAnsi="Palatino Linotype"/>
        </w:rPr>
        <w:t>l edelim dediğiniz yer, a</w:t>
      </w:r>
      <w:r w:rsidRPr="00C93BDB">
        <w:rPr>
          <w:rFonts w:ascii="Palatino Linotype" w:hAnsi="Palatino Linotype"/>
        </w:rPr>
        <w:t>z önce bahse</w:t>
      </w:r>
      <w:r w:rsidR="00572858" w:rsidRPr="00C93BDB">
        <w:rPr>
          <w:rFonts w:ascii="Palatino Linotype" w:hAnsi="Palatino Linotype"/>
        </w:rPr>
        <w:t>dilen yer</w:t>
      </w:r>
      <w:r w:rsidRPr="00C93BDB">
        <w:rPr>
          <w:rFonts w:ascii="Palatino Linotype" w:hAnsi="Palatino Linotype"/>
        </w:rPr>
        <w:t xml:space="preserve"> Kar</w:t>
      </w:r>
      <w:r w:rsidR="008D26F9" w:rsidRPr="00C93BDB">
        <w:rPr>
          <w:rFonts w:ascii="Palatino Linotype" w:hAnsi="Palatino Linotype"/>
        </w:rPr>
        <w:t xml:space="preserve">adeniz İlkokulu ve onun çevresi, </w:t>
      </w:r>
      <w:r w:rsidRPr="00C93BDB">
        <w:rPr>
          <w:rFonts w:ascii="Palatino Linotype" w:hAnsi="Palatino Linotype"/>
        </w:rPr>
        <w:t>bu mahalleye şu anda plan yaptığımız mah</w:t>
      </w:r>
      <w:r w:rsidR="008D26F9" w:rsidRPr="00C93BDB">
        <w:rPr>
          <w:rFonts w:ascii="Palatino Linotype" w:hAnsi="Palatino Linotype"/>
        </w:rPr>
        <w:t xml:space="preserve">alleye adını vermiş olan yerdir. </w:t>
      </w:r>
      <w:r w:rsidRPr="00C93BDB">
        <w:rPr>
          <w:rFonts w:ascii="Palatino Linotype" w:hAnsi="Palatino Linotype"/>
        </w:rPr>
        <w:t>Merkez Kule Dibi denmesinin nedeni öğretmen evinin önündeki tepede bir kule bulunması, gözetleme kulesi ve işaret kulesinin olmasıdır ki bugün hala yıkılmış olan duvarlarından biri öğretmen evinin ar</w:t>
      </w:r>
      <w:r w:rsidR="00C22EC4" w:rsidRPr="00C93BDB">
        <w:rPr>
          <w:rFonts w:ascii="Palatino Linotype" w:hAnsi="Palatino Linotype"/>
        </w:rPr>
        <w:t xml:space="preserve">kasındaki yamaçta durmaktadır. </w:t>
      </w:r>
      <w:r w:rsidRPr="00C93BDB">
        <w:rPr>
          <w:rFonts w:ascii="Palatino Linotype" w:hAnsi="Palatino Linotype"/>
        </w:rPr>
        <w:t>Ve o kulenin önünde, gözetleme evinin önünde de şu anda plan alan, dol</w:t>
      </w:r>
      <w:r w:rsidR="008D26F9" w:rsidRPr="00C93BDB">
        <w:rPr>
          <w:rFonts w:ascii="Palatino Linotype" w:hAnsi="Palatino Linotype"/>
        </w:rPr>
        <w:t>g</w:t>
      </w:r>
      <w:r w:rsidRPr="00C93BDB">
        <w:rPr>
          <w:rFonts w:ascii="Palatino Linotype" w:hAnsi="Palatino Linotype"/>
        </w:rPr>
        <w:t>u alan diye gördüğünüz yer</w:t>
      </w:r>
      <w:r w:rsidR="008D26F9" w:rsidRPr="00C93BDB">
        <w:rPr>
          <w:rFonts w:ascii="Palatino Linotype" w:hAnsi="Palatino Linotype"/>
        </w:rPr>
        <w:t xml:space="preserve">, </w:t>
      </w:r>
      <w:r w:rsidRPr="00C93BDB">
        <w:rPr>
          <w:rFonts w:ascii="Palatino Linotype" w:hAnsi="Palatino Linotype"/>
        </w:rPr>
        <w:t xml:space="preserve">gemilerin </w:t>
      </w:r>
      <w:r w:rsidR="008D26F9" w:rsidRPr="00C93BDB">
        <w:rPr>
          <w:rFonts w:ascii="Palatino Linotype" w:hAnsi="Palatino Linotype"/>
        </w:rPr>
        <w:t>çekek yeriydi</w:t>
      </w:r>
      <w:r w:rsidRPr="00C93BDB">
        <w:rPr>
          <w:rFonts w:ascii="Palatino Linotype" w:hAnsi="Palatino Linotype"/>
        </w:rPr>
        <w:t>, çakıl</w:t>
      </w:r>
      <w:r w:rsidR="008D26F9" w:rsidRPr="00C93BDB">
        <w:rPr>
          <w:rFonts w:ascii="Palatino Linotype" w:hAnsi="Palatino Linotype"/>
        </w:rPr>
        <w:t>lıktı</w:t>
      </w:r>
      <w:r w:rsidR="00C22EC4" w:rsidRPr="00C93BDB">
        <w:rPr>
          <w:rFonts w:ascii="Palatino Linotype" w:hAnsi="Palatino Linotype"/>
        </w:rPr>
        <w:t xml:space="preserve">, kumsaldı. </w:t>
      </w:r>
      <w:r w:rsidRPr="00C93BDB">
        <w:rPr>
          <w:rFonts w:ascii="Palatino Linotype" w:hAnsi="Palatino Linotype"/>
        </w:rPr>
        <w:t>Bugün geldiği hal</w:t>
      </w:r>
      <w:r w:rsidR="00C22EC4" w:rsidRPr="00C93BDB">
        <w:rPr>
          <w:rFonts w:ascii="Palatino Linotype" w:hAnsi="Palatino Linotype"/>
        </w:rPr>
        <w:t>i</w:t>
      </w:r>
      <w:r w:rsidRPr="00C93BDB">
        <w:rPr>
          <w:rFonts w:ascii="Palatino Linotype" w:hAnsi="Palatino Linotype"/>
        </w:rPr>
        <w:t xml:space="preserve"> görüyorsunuz orada</w:t>
      </w:r>
      <w:r w:rsidR="00C22EC4" w:rsidRPr="00C93BDB">
        <w:rPr>
          <w:rFonts w:ascii="Palatino Linotype" w:hAnsi="Palatino Linotype"/>
        </w:rPr>
        <w:t xml:space="preserve">, planlarda, </w:t>
      </w:r>
      <w:r w:rsidRPr="00C93BDB">
        <w:rPr>
          <w:rFonts w:ascii="Palatino Linotype" w:hAnsi="Palatino Linotype"/>
        </w:rPr>
        <w:t>ya da gezdiniz, gördünüz.</w:t>
      </w:r>
    </w:p>
    <w:p w:rsidR="004833CF" w:rsidRPr="00C93BDB" w:rsidRDefault="00C22EC4" w:rsidP="00C93BDB">
      <w:pPr>
        <w:spacing w:after="0" w:line="240" w:lineRule="auto"/>
        <w:jc w:val="both"/>
        <w:rPr>
          <w:rFonts w:ascii="Palatino Linotype" w:hAnsi="Palatino Linotype"/>
        </w:rPr>
      </w:pPr>
      <w:r w:rsidRPr="00C93BDB">
        <w:rPr>
          <w:rFonts w:ascii="Palatino Linotype" w:hAnsi="Palatino Linotype"/>
        </w:rPr>
        <w:t xml:space="preserve">Unutmadan şunu söyleyelim. </w:t>
      </w:r>
      <w:r w:rsidR="009C3F54" w:rsidRPr="00C93BDB">
        <w:rPr>
          <w:rFonts w:ascii="Palatino Linotype" w:hAnsi="Palatino Linotype"/>
        </w:rPr>
        <w:t xml:space="preserve">Birinci derece </w:t>
      </w:r>
      <w:r w:rsidR="008D26F9" w:rsidRPr="00C93BDB">
        <w:rPr>
          <w:rFonts w:ascii="Palatino Linotype" w:hAnsi="Palatino Linotype"/>
        </w:rPr>
        <w:t>Ticaret</w:t>
      </w:r>
      <w:r w:rsidRPr="00C93BDB">
        <w:rPr>
          <w:rFonts w:ascii="Palatino Linotype" w:hAnsi="Palatino Linotype"/>
        </w:rPr>
        <w:t xml:space="preserve"> bölgesi Trabzon'dur </w:t>
      </w:r>
      <w:r w:rsidR="008D26F9" w:rsidRPr="00C93BDB">
        <w:rPr>
          <w:rFonts w:ascii="Palatino Linotype" w:hAnsi="Palatino Linotype"/>
        </w:rPr>
        <w:t>1/100.000’lik planlarda.</w:t>
      </w:r>
      <w:r w:rsidRPr="00C93BDB">
        <w:rPr>
          <w:rFonts w:ascii="Palatino Linotype" w:hAnsi="Palatino Linotype"/>
        </w:rPr>
        <w:t xml:space="preserve"> </w:t>
      </w:r>
      <w:r w:rsidR="009C3F54" w:rsidRPr="00C93BDB">
        <w:rPr>
          <w:rFonts w:ascii="Palatino Linotype" w:hAnsi="Palatino Linotype"/>
        </w:rPr>
        <w:t xml:space="preserve">Hopa da ikinci derece </w:t>
      </w:r>
      <w:r w:rsidR="008D26F9" w:rsidRPr="00C93BDB">
        <w:rPr>
          <w:rFonts w:ascii="Palatino Linotype" w:hAnsi="Palatino Linotype"/>
        </w:rPr>
        <w:t>ticaret</w:t>
      </w:r>
      <w:r w:rsidRPr="00C93BDB">
        <w:rPr>
          <w:rFonts w:ascii="Palatino Linotype" w:hAnsi="Palatino Linotype"/>
        </w:rPr>
        <w:t xml:space="preserve"> bölgesidir, Karadeniz'in. </w:t>
      </w:r>
      <w:r w:rsidR="009C3F54" w:rsidRPr="00C93BDB">
        <w:rPr>
          <w:rFonts w:ascii="Palatino Linotype" w:hAnsi="Palatino Linotype"/>
        </w:rPr>
        <w:t>Çünkü güneyi Karadeniz'e bağlayan e</w:t>
      </w:r>
      <w:r w:rsidRPr="00C93BDB">
        <w:rPr>
          <w:rFonts w:ascii="Palatino Linotype" w:hAnsi="Palatino Linotype"/>
        </w:rPr>
        <w:t xml:space="preserve">n önemli yol Hopa'dan geçiyor. </w:t>
      </w:r>
      <w:r w:rsidR="009C3F54" w:rsidRPr="00C93BDB">
        <w:rPr>
          <w:rFonts w:ascii="Palatino Linotype" w:hAnsi="Palatino Linotype"/>
        </w:rPr>
        <w:t>Hopa, Ar</w:t>
      </w:r>
      <w:r w:rsidR="008D26F9" w:rsidRPr="00C93BDB">
        <w:rPr>
          <w:rFonts w:ascii="Palatino Linotype" w:hAnsi="Palatino Linotype"/>
        </w:rPr>
        <w:t>tvin</w:t>
      </w:r>
      <w:r w:rsidR="009C3F54" w:rsidRPr="00C93BDB">
        <w:rPr>
          <w:rFonts w:ascii="Palatino Linotype" w:hAnsi="Palatino Linotype"/>
        </w:rPr>
        <w:t xml:space="preserve">, </w:t>
      </w:r>
      <w:r w:rsidR="008D26F9" w:rsidRPr="00C93BDB">
        <w:rPr>
          <w:rFonts w:ascii="Palatino Linotype" w:hAnsi="Palatino Linotype"/>
        </w:rPr>
        <w:t>Kars</w:t>
      </w:r>
      <w:r w:rsidR="009C3F54" w:rsidRPr="00C93BDB">
        <w:rPr>
          <w:rFonts w:ascii="Palatino Linotype" w:hAnsi="Palatino Linotype"/>
        </w:rPr>
        <w:t xml:space="preserve"> ve Erzurum yolu ve bugün de çok önemli bir yol bu</w:t>
      </w:r>
      <w:r w:rsidRPr="00C93BDB">
        <w:rPr>
          <w:rFonts w:ascii="Palatino Linotype" w:hAnsi="Palatino Linotype"/>
        </w:rPr>
        <w:t xml:space="preserve"> ticaret yolu. </w:t>
      </w:r>
      <w:r w:rsidR="008D26F9" w:rsidRPr="00C93BDB">
        <w:rPr>
          <w:rFonts w:ascii="Palatino Linotype" w:hAnsi="Palatino Linotype"/>
        </w:rPr>
        <w:t>Onun için de ta</w:t>
      </w:r>
      <w:r w:rsidRPr="00C93BDB">
        <w:rPr>
          <w:rFonts w:ascii="Palatino Linotype" w:hAnsi="Palatino Linotype"/>
        </w:rPr>
        <w:t>ı</w:t>
      </w:r>
      <w:r w:rsidR="008D26F9" w:rsidRPr="00C93BDB">
        <w:rPr>
          <w:rFonts w:ascii="Palatino Linotype" w:hAnsi="Palatino Linotype"/>
        </w:rPr>
        <w:t>şmacılığın</w:t>
      </w:r>
      <w:r w:rsidR="009C3F54" w:rsidRPr="00C93BDB">
        <w:rPr>
          <w:rFonts w:ascii="Palatino Linotype" w:hAnsi="Palatino Linotype"/>
        </w:rPr>
        <w:t xml:space="preserve"> kesişme yolu aslında </w:t>
      </w:r>
      <w:r w:rsidRPr="00C93BDB">
        <w:rPr>
          <w:rFonts w:ascii="Palatino Linotype" w:hAnsi="Palatino Linotype"/>
        </w:rPr>
        <w:t xml:space="preserve">Hopa. </w:t>
      </w:r>
      <w:r w:rsidR="009C3F54" w:rsidRPr="00C93BDB">
        <w:rPr>
          <w:rFonts w:ascii="Palatino Linotype" w:hAnsi="Palatino Linotype"/>
        </w:rPr>
        <w:t xml:space="preserve">Ama ne yazık ki </w:t>
      </w:r>
      <w:r w:rsidR="008D26F9" w:rsidRPr="00C93BDB">
        <w:rPr>
          <w:rFonts w:ascii="Palatino Linotype" w:hAnsi="Palatino Linotype"/>
        </w:rPr>
        <w:t>Karayolları Genel Müdürlüğü</w:t>
      </w:r>
      <w:r w:rsidR="009C3F54" w:rsidRPr="00C93BDB">
        <w:rPr>
          <w:rFonts w:ascii="Palatino Linotype" w:hAnsi="Palatino Linotype"/>
        </w:rPr>
        <w:t xml:space="preserve"> bu ikinci </w:t>
      </w:r>
      <w:r w:rsidR="008D26F9" w:rsidRPr="00C93BDB">
        <w:rPr>
          <w:rFonts w:ascii="Palatino Linotype" w:hAnsi="Palatino Linotype"/>
        </w:rPr>
        <w:t>derece</w:t>
      </w:r>
      <w:r w:rsidR="009C3F54" w:rsidRPr="00C93BDB">
        <w:rPr>
          <w:rFonts w:ascii="Palatino Linotype" w:hAnsi="Palatino Linotype"/>
        </w:rPr>
        <w:t xml:space="preserve"> ticaret böl</w:t>
      </w:r>
      <w:r w:rsidR="008D26F9" w:rsidRPr="00C93BDB">
        <w:rPr>
          <w:rFonts w:ascii="Palatino Linotype" w:hAnsi="Palatino Linotype"/>
        </w:rPr>
        <w:t>gesinde yol çalışması yaparken HOPA kentini</w:t>
      </w:r>
      <w:r w:rsidRPr="00C93BDB">
        <w:rPr>
          <w:rFonts w:ascii="Palatino Linotype" w:hAnsi="Palatino Linotype"/>
        </w:rPr>
        <w:t xml:space="preserve"> yok saymıştır. </w:t>
      </w:r>
      <w:r w:rsidR="009C3F54" w:rsidRPr="00C93BDB">
        <w:rPr>
          <w:rFonts w:ascii="Palatino Linotype" w:hAnsi="Palatino Linotype"/>
        </w:rPr>
        <w:t>Kent olarak da yok saymıştır, plan</w:t>
      </w:r>
      <w:r w:rsidR="008D26F9" w:rsidRPr="00C93BDB">
        <w:rPr>
          <w:rFonts w:ascii="Palatino Linotype" w:hAnsi="Palatino Linotype"/>
        </w:rPr>
        <w:t xml:space="preserve">da da </w:t>
      </w:r>
      <w:r w:rsidRPr="00C93BDB">
        <w:rPr>
          <w:rFonts w:ascii="Palatino Linotype" w:hAnsi="Palatino Linotype"/>
        </w:rPr>
        <w:t xml:space="preserve">yok saymıştır. </w:t>
      </w:r>
      <w:r w:rsidR="009C3F54" w:rsidRPr="00C93BDB">
        <w:rPr>
          <w:rFonts w:ascii="Palatino Linotype" w:hAnsi="Palatino Linotype"/>
        </w:rPr>
        <w:t xml:space="preserve">Çünkü önerilen şey şuydu, Hopa'nın girişinde Yoldere Köyü'nden doğu ve batı </w:t>
      </w:r>
      <w:r w:rsidR="008D26F9" w:rsidRPr="00C93BDB">
        <w:rPr>
          <w:rFonts w:ascii="Palatino Linotype" w:hAnsi="Palatino Linotype"/>
        </w:rPr>
        <w:t>yönüne iki tane ar</w:t>
      </w:r>
      <w:r w:rsidR="009C3F54" w:rsidRPr="00C93BDB">
        <w:rPr>
          <w:rFonts w:ascii="Palatino Linotype" w:hAnsi="Palatino Linotype"/>
        </w:rPr>
        <w:t>ter açıp tüneller</w:t>
      </w:r>
      <w:r w:rsidR="008D26F9" w:rsidRPr="00C93BDB">
        <w:rPr>
          <w:rFonts w:ascii="Palatino Linotype" w:hAnsi="Palatino Linotype"/>
        </w:rPr>
        <w:t>le</w:t>
      </w:r>
      <w:r w:rsidR="009C3F54" w:rsidRPr="00C93BDB">
        <w:rPr>
          <w:rFonts w:ascii="Palatino Linotype" w:hAnsi="Palatino Linotype"/>
        </w:rPr>
        <w:t xml:space="preserve"> birini </w:t>
      </w:r>
      <w:r w:rsidR="008D26F9" w:rsidRPr="00C93BDB">
        <w:rPr>
          <w:rFonts w:ascii="Palatino Linotype" w:hAnsi="Palatino Linotype"/>
        </w:rPr>
        <w:t>Sarp’a</w:t>
      </w:r>
      <w:r w:rsidRPr="00C93BDB">
        <w:rPr>
          <w:rFonts w:ascii="Palatino Linotype" w:hAnsi="Palatino Linotype"/>
        </w:rPr>
        <w:t xml:space="preserve"> bağlamak, birini </w:t>
      </w:r>
      <w:r w:rsidR="008D26F9" w:rsidRPr="00C93BDB">
        <w:rPr>
          <w:rFonts w:ascii="Palatino Linotype" w:hAnsi="Palatino Linotype"/>
        </w:rPr>
        <w:t xml:space="preserve">de Trabzon </w:t>
      </w:r>
      <w:proofErr w:type="gramStart"/>
      <w:r w:rsidR="008D26F9" w:rsidRPr="00C93BDB">
        <w:rPr>
          <w:rFonts w:ascii="Palatino Linotype" w:hAnsi="Palatino Linotype"/>
        </w:rPr>
        <w:t xml:space="preserve">hattına </w:t>
      </w:r>
      <w:r w:rsidRPr="00C93BDB">
        <w:rPr>
          <w:rFonts w:ascii="Palatino Linotype" w:hAnsi="Palatino Linotype"/>
        </w:rPr>
        <w:t xml:space="preserve"> bağlamaktı</w:t>
      </w:r>
      <w:proofErr w:type="gramEnd"/>
      <w:r w:rsidRPr="00C93BDB">
        <w:rPr>
          <w:rFonts w:ascii="Palatino Linotype" w:hAnsi="Palatino Linotype"/>
        </w:rPr>
        <w:t xml:space="preserve">. </w:t>
      </w:r>
      <w:r w:rsidR="009C3F54" w:rsidRPr="00C93BDB">
        <w:rPr>
          <w:rFonts w:ascii="Palatino Linotype" w:hAnsi="Palatino Linotype"/>
        </w:rPr>
        <w:t>Ama bu proje bir türlü yapıl</w:t>
      </w:r>
      <w:r w:rsidRPr="00C93BDB">
        <w:rPr>
          <w:rFonts w:ascii="Palatino Linotype" w:hAnsi="Palatino Linotype"/>
        </w:rPr>
        <w:t xml:space="preserve">madı. </w:t>
      </w:r>
      <w:r w:rsidR="009C3F54" w:rsidRPr="00C93BDB">
        <w:rPr>
          <w:rFonts w:ascii="Palatino Linotype" w:hAnsi="Palatino Linotype"/>
        </w:rPr>
        <w:t>Dolayısıyla Hopa'nın önünden denizle iliş</w:t>
      </w:r>
      <w:r w:rsidRPr="00C93BDB">
        <w:rPr>
          <w:rFonts w:ascii="Palatino Linotype" w:hAnsi="Palatino Linotype"/>
        </w:rPr>
        <w:t xml:space="preserve">kiniz keserek bir yol yapıldı. </w:t>
      </w:r>
      <w:r w:rsidR="009C3F54" w:rsidRPr="00C93BDB">
        <w:rPr>
          <w:rFonts w:ascii="Palatino Linotype" w:hAnsi="Palatino Linotype"/>
        </w:rPr>
        <w:t xml:space="preserve">Bu yol olduğu sürece </w:t>
      </w:r>
      <w:r w:rsidR="00CA2733" w:rsidRPr="00C93BDB">
        <w:rPr>
          <w:rFonts w:ascii="Palatino Linotype" w:hAnsi="Palatino Linotype"/>
        </w:rPr>
        <w:t>H</w:t>
      </w:r>
      <w:r w:rsidR="009C3F54" w:rsidRPr="00C93BDB">
        <w:rPr>
          <w:rFonts w:ascii="Palatino Linotype" w:hAnsi="Palatino Linotype"/>
        </w:rPr>
        <w:t>OPA'da bir kent kimliği yaratmak, bir merkez yaratmak mümkün değil.</w:t>
      </w:r>
    </w:p>
    <w:p w:rsidR="004833CF" w:rsidRPr="00C93BDB" w:rsidRDefault="008D26F9" w:rsidP="00C93BDB">
      <w:pPr>
        <w:spacing w:after="0" w:line="240" w:lineRule="auto"/>
        <w:jc w:val="both"/>
        <w:rPr>
          <w:rFonts w:ascii="Palatino Linotype" w:hAnsi="Palatino Linotype"/>
        </w:rPr>
      </w:pPr>
      <w:r w:rsidRPr="00C93BDB">
        <w:rPr>
          <w:rFonts w:ascii="Palatino Linotype" w:hAnsi="Palatino Linotype"/>
        </w:rPr>
        <w:t>DSİ’nin</w:t>
      </w:r>
      <w:r w:rsidR="009C3F54" w:rsidRPr="00C93BDB">
        <w:rPr>
          <w:rFonts w:ascii="Palatino Linotype" w:hAnsi="Palatino Linotype"/>
        </w:rPr>
        <w:t xml:space="preserve"> şu anda yaptığı projeyle uygulamaya geçirdiği zaman durmadan bir dolg</w:t>
      </w:r>
      <w:r w:rsidR="00CA2733" w:rsidRPr="00C93BDB">
        <w:rPr>
          <w:rFonts w:ascii="Palatino Linotype" w:hAnsi="Palatino Linotype"/>
        </w:rPr>
        <w:t>u olan</w:t>
      </w:r>
      <w:r w:rsidR="009C3F54" w:rsidRPr="00C93BDB">
        <w:rPr>
          <w:rFonts w:ascii="Palatino Linotype" w:hAnsi="Palatino Linotype"/>
        </w:rPr>
        <w:t xml:space="preserve">, bir inşaat </w:t>
      </w:r>
      <w:r w:rsidR="00CA2733" w:rsidRPr="00C93BDB">
        <w:rPr>
          <w:rFonts w:ascii="Palatino Linotype" w:hAnsi="Palatino Linotype"/>
        </w:rPr>
        <w:t>olan</w:t>
      </w:r>
      <w:r w:rsidR="009C3F54" w:rsidRPr="00C93BDB">
        <w:rPr>
          <w:rFonts w:ascii="Palatino Linotype" w:hAnsi="Palatino Linotype"/>
        </w:rPr>
        <w:t xml:space="preserve"> yerde bir kent kimliği, bir kültürel</w:t>
      </w:r>
      <w:r w:rsidR="00C22EC4" w:rsidRPr="00C93BDB">
        <w:rPr>
          <w:rFonts w:ascii="Palatino Linotype" w:hAnsi="Palatino Linotype"/>
        </w:rPr>
        <w:t xml:space="preserve"> kimlik yaratmak mümkün değil. </w:t>
      </w:r>
      <w:r w:rsidR="00CA2733" w:rsidRPr="00C93BDB">
        <w:rPr>
          <w:rFonts w:ascii="Palatino Linotype" w:hAnsi="Palatino Linotype"/>
        </w:rPr>
        <w:t>H</w:t>
      </w:r>
      <w:r w:rsidR="009C3F54" w:rsidRPr="00C93BDB">
        <w:rPr>
          <w:rFonts w:ascii="Palatino Linotype" w:hAnsi="Palatino Linotype"/>
        </w:rPr>
        <w:t>OPA'nın var olan kimliği hızla ticarete, hızla günübirlik gelişmeler</w:t>
      </w:r>
      <w:r w:rsidR="00CA2733" w:rsidRPr="00C93BDB">
        <w:rPr>
          <w:rFonts w:ascii="Palatino Linotype" w:hAnsi="Palatino Linotype"/>
        </w:rPr>
        <w:t>e</w:t>
      </w:r>
      <w:r w:rsidR="009C3F54" w:rsidRPr="00C93BDB">
        <w:rPr>
          <w:rFonts w:ascii="Palatino Linotype" w:hAnsi="Palatino Linotype"/>
        </w:rPr>
        <w:t xml:space="preserve"> peşkeş çekiliyor, yok edi</w:t>
      </w:r>
      <w:r w:rsidR="00CA2733" w:rsidRPr="00C93BDB">
        <w:rPr>
          <w:rFonts w:ascii="Palatino Linotype" w:hAnsi="Palatino Linotype"/>
        </w:rPr>
        <w:t>li</w:t>
      </w:r>
      <w:r w:rsidR="009C3F54" w:rsidRPr="00C93BDB">
        <w:rPr>
          <w:rFonts w:ascii="Palatino Linotype" w:hAnsi="Palatino Linotype"/>
        </w:rPr>
        <w:t>yor ne yazık ki.</w:t>
      </w:r>
    </w:p>
    <w:p w:rsidR="004833CF" w:rsidRPr="00C93BDB" w:rsidRDefault="009C3F54" w:rsidP="00C93BDB">
      <w:pPr>
        <w:spacing w:after="0" w:line="240" w:lineRule="auto"/>
        <w:jc w:val="both"/>
        <w:rPr>
          <w:rFonts w:ascii="Palatino Linotype" w:hAnsi="Palatino Linotype"/>
        </w:rPr>
      </w:pPr>
      <w:r w:rsidRPr="00C93BDB">
        <w:rPr>
          <w:rFonts w:ascii="Palatino Linotype" w:hAnsi="Palatino Linotype"/>
        </w:rPr>
        <w:t>Şimdi bir yarışma yapılması, bir fikir yarışması y</w:t>
      </w:r>
      <w:r w:rsidR="00C22EC4" w:rsidRPr="00C93BDB">
        <w:rPr>
          <w:rFonts w:ascii="Palatino Linotype" w:hAnsi="Palatino Linotype"/>
        </w:rPr>
        <w:t xml:space="preserve">apılması şu anlamda iyidir. </w:t>
      </w:r>
      <w:r w:rsidRPr="00C93BDB">
        <w:rPr>
          <w:rFonts w:ascii="Palatino Linotype" w:hAnsi="Palatino Linotype"/>
        </w:rPr>
        <w:t>Yani Hopa'ya g</w:t>
      </w:r>
      <w:r w:rsidR="00CA2733" w:rsidRPr="00C93BDB">
        <w:rPr>
          <w:rFonts w:ascii="Palatino Linotype" w:hAnsi="Palatino Linotype"/>
        </w:rPr>
        <w:t>elip</w:t>
      </w:r>
      <w:r w:rsidR="00C22EC4" w:rsidRPr="00C93BDB">
        <w:rPr>
          <w:rFonts w:ascii="Palatino Linotype" w:hAnsi="Palatino Linotype"/>
        </w:rPr>
        <w:t xml:space="preserve"> görsün insanlar. </w:t>
      </w:r>
      <w:r w:rsidRPr="00C93BDB">
        <w:rPr>
          <w:rFonts w:ascii="Palatino Linotype" w:hAnsi="Palatino Linotype"/>
        </w:rPr>
        <w:t>Türkiye'de yaşayan insanlar, plancılar, mimarlar ya da</w:t>
      </w:r>
      <w:r w:rsidR="00C22EC4" w:rsidRPr="00C93BDB">
        <w:rPr>
          <w:rFonts w:ascii="Palatino Linotype" w:hAnsi="Palatino Linotype"/>
        </w:rPr>
        <w:t xml:space="preserve"> bu işle ilgili olan insanlar. </w:t>
      </w:r>
      <w:r w:rsidRPr="00C93BDB">
        <w:rPr>
          <w:rFonts w:ascii="Palatino Linotype" w:hAnsi="Palatino Linotype"/>
        </w:rPr>
        <w:t>Belki bizim aklımıza gelmeyen</w:t>
      </w:r>
      <w:r w:rsidR="00C22EC4" w:rsidRPr="00C93BDB">
        <w:rPr>
          <w:rFonts w:ascii="Palatino Linotype" w:hAnsi="Palatino Linotype"/>
        </w:rPr>
        <w:t>,</w:t>
      </w:r>
      <w:r w:rsidRPr="00C93BDB">
        <w:rPr>
          <w:rFonts w:ascii="Palatino Linotype" w:hAnsi="Palatino Linotype"/>
        </w:rPr>
        <w:t xml:space="preserve"> hani muc</w:t>
      </w:r>
      <w:r w:rsidR="00C22EC4" w:rsidRPr="00C93BDB">
        <w:rPr>
          <w:rFonts w:ascii="Palatino Linotype" w:hAnsi="Palatino Linotype"/>
        </w:rPr>
        <w:t xml:space="preserve">izevi bir çözüm üretebilirler. </w:t>
      </w:r>
      <w:r w:rsidRPr="00C93BDB">
        <w:rPr>
          <w:rFonts w:ascii="Palatino Linotype" w:hAnsi="Palatino Linotype"/>
        </w:rPr>
        <w:t>Yani bütün bu sorunları çöze</w:t>
      </w:r>
      <w:r w:rsidR="00C22EC4" w:rsidRPr="00C93BDB">
        <w:rPr>
          <w:rFonts w:ascii="Palatino Linotype" w:hAnsi="Palatino Linotype"/>
        </w:rPr>
        <w:t>n</w:t>
      </w:r>
      <w:r w:rsidRPr="00C93BDB">
        <w:rPr>
          <w:rFonts w:ascii="Palatino Linotype" w:hAnsi="Palatino Linotype"/>
        </w:rPr>
        <w:t xml:space="preserve">, ortadan kaldıran </w:t>
      </w:r>
      <w:r w:rsidR="00CA2733" w:rsidRPr="00C93BDB">
        <w:rPr>
          <w:rFonts w:ascii="Palatino Linotype" w:hAnsi="Palatino Linotype"/>
        </w:rPr>
        <w:t>bi</w:t>
      </w:r>
      <w:r w:rsidR="004833CF" w:rsidRPr="00C93BDB">
        <w:rPr>
          <w:rFonts w:ascii="Palatino Linotype" w:hAnsi="Palatino Linotype"/>
        </w:rPr>
        <w:t>r</w:t>
      </w:r>
      <w:r w:rsidRPr="00C93BDB">
        <w:rPr>
          <w:rFonts w:ascii="Palatino Linotype" w:hAnsi="Palatino Linotype"/>
        </w:rPr>
        <w:t xml:space="preserve"> çö</w:t>
      </w:r>
      <w:r w:rsidR="00CA2733" w:rsidRPr="00C93BDB">
        <w:rPr>
          <w:rFonts w:ascii="Palatino Linotype" w:hAnsi="Palatino Linotype"/>
        </w:rPr>
        <w:t>züm üretebilirler.</w:t>
      </w:r>
    </w:p>
    <w:p w:rsidR="004833CF" w:rsidRPr="00C93BDB" w:rsidRDefault="00C22EC4" w:rsidP="00C93BDB">
      <w:pPr>
        <w:spacing w:after="0" w:line="240" w:lineRule="auto"/>
        <w:jc w:val="both"/>
        <w:rPr>
          <w:rFonts w:ascii="Palatino Linotype" w:hAnsi="Palatino Linotype"/>
        </w:rPr>
      </w:pPr>
      <w:r w:rsidRPr="00C93BDB">
        <w:rPr>
          <w:rFonts w:ascii="Palatino Linotype" w:hAnsi="Palatino Linotype"/>
        </w:rPr>
        <w:t>K</w:t>
      </w:r>
      <w:r w:rsidR="009C3F54" w:rsidRPr="00C93BDB">
        <w:rPr>
          <w:rFonts w:ascii="Palatino Linotype" w:hAnsi="Palatino Linotype"/>
        </w:rPr>
        <w:t>entin içindeki odaklar</w:t>
      </w:r>
      <w:r w:rsidR="00CA2733" w:rsidRPr="00C93BDB">
        <w:rPr>
          <w:rFonts w:ascii="Palatino Linotype" w:hAnsi="Palatino Linotype"/>
        </w:rPr>
        <w:t>ı</w:t>
      </w:r>
      <w:r w:rsidR="009C3F54" w:rsidRPr="00C93BDB">
        <w:rPr>
          <w:rFonts w:ascii="Palatino Linotype" w:hAnsi="Palatino Linotype"/>
        </w:rPr>
        <w:t xml:space="preserve"> </w:t>
      </w:r>
      <w:proofErr w:type="gramStart"/>
      <w:r w:rsidR="009C3F54" w:rsidRPr="00C93BDB">
        <w:rPr>
          <w:rFonts w:ascii="Palatino Linotype" w:hAnsi="Palatino Linotype"/>
        </w:rPr>
        <w:t>yaratmak</w:t>
      </w:r>
      <w:r w:rsidRPr="00C93BDB">
        <w:rPr>
          <w:rFonts w:ascii="Palatino Linotype" w:hAnsi="Palatino Linotype"/>
        </w:rPr>
        <w:t xml:space="preserve">  önemli</w:t>
      </w:r>
      <w:proofErr w:type="gramEnd"/>
      <w:r w:rsidRPr="00C93BDB">
        <w:rPr>
          <w:rFonts w:ascii="Palatino Linotype" w:hAnsi="Palatino Linotype"/>
        </w:rPr>
        <w:t xml:space="preserve"> bir şeydir HOPA için. </w:t>
      </w:r>
      <w:r w:rsidR="009C3F54" w:rsidRPr="00C93BDB">
        <w:rPr>
          <w:rFonts w:ascii="Palatino Linotype" w:hAnsi="Palatino Linotype"/>
        </w:rPr>
        <w:t xml:space="preserve">Çünkü HOPA </w:t>
      </w:r>
      <w:r w:rsidRPr="00C93BDB">
        <w:rPr>
          <w:rFonts w:ascii="Palatino Linotype" w:hAnsi="Palatino Linotype"/>
        </w:rPr>
        <w:t xml:space="preserve">tek bir </w:t>
      </w:r>
      <w:r w:rsidR="009C3F54" w:rsidRPr="00C93BDB">
        <w:rPr>
          <w:rFonts w:ascii="Palatino Linotype" w:hAnsi="Palatino Linotype"/>
        </w:rPr>
        <w:t>merkez</w:t>
      </w:r>
      <w:r w:rsidRPr="00C93BDB">
        <w:rPr>
          <w:rFonts w:ascii="Palatino Linotype" w:hAnsi="Palatino Linotype"/>
        </w:rPr>
        <w:t>le yaşay</w:t>
      </w:r>
      <w:r w:rsidR="009C3F54" w:rsidRPr="00C93BDB">
        <w:rPr>
          <w:rFonts w:ascii="Palatino Linotype" w:hAnsi="Palatino Linotype"/>
        </w:rPr>
        <w:t>acak</w:t>
      </w:r>
      <w:r w:rsidRPr="00C93BDB">
        <w:rPr>
          <w:rFonts w:ascii="Palatino Linotype" w:hAnsi="Palatino Linotype"/>
        </w:rPr>
        <w:t xml:space="preserve"> yer değildir. Lineer bir kenttir HOPA. </w:t>
      </w:r>
      <w:r w:rsidR="009C3F54" w:rsidRPr="00C93BDB">
        <w:rPr>
          <w:rFonts w:ascii="Palatino Linotype" w:hAnsi="Palatino Linotype"/>
        </w:rPr>
        <w:t>Doğu Batı yönünde ve güneye doğr</w:t>
      </w:r>
      <w:r w:rsidRPr="00C93BDB">
        <w:rPr>
          <w:rFonts w:ascii="Palatino Linotype" w:hAnsi="Palatino Linotype"/>
        </w:rPr>
        <w:t xml:space="preserve">u uzanan çizgisel bir kenttir. </w:t>
      </w:r>
      <w:r w:rsidR="009C3F54" w:rsidRPr="00C93BDB">
        <w:rPr>
          <w:rFonts w:ascii="Palatino Linotype" w:hAnsi="Palatino Linotype"/>
        </w:rPr>
        <w:t xml:space="preserve">Dolayısıyla mahallelerden bu merkeze yaya </w:t>
      </w:r>
      <w:r w:rsidRPr="00C93BDB">
        <w:rPr>
          <w:rFonts w:ascii="Palatino Linotype" w:hAnsi="Palatino Linotype"/>
        </w:rPr>
        <w:t>olarak ulaşmak</w:t>
      </w:r>
      <w:r w:rsidR="009C3F54" w:rsidRPr="00C93BDB">
        <w:rPr>
          <w:rFonts w:ascii="Palatino Linotype" w:hAnsi="Palatino Linotype"/>
        </w:rPr>
        <w:t xml:space="preserve"> dakika olarak uygun olsa bi</w:t>
      </w:r>
      <w:r w:rsidRPr="00C93BDB">
        <w:rPr>
          <w:rFonts w:ascii="Palatino Linotype" w:hAnsi="Palatino Linotype"/>
        </w:rPr>
        <w:t xml:space="preserve">le ihtimal olarak uygun değil. </w:t>
      </w:r>
      <w:r w:rsidR="009C3F54" w:rsidRPr="00C93BDB">
        <w:rPr>
          <w:rFonts w:ascii="Palatino Linotype" w:hAnsi="Palatino Linotype"/>
        </w:rPr>
        <w:t xml:space="preserve">Çoğu zaman </w:t>
      </w:r>
      <w:r w:rsidR="009C3F54" w:rsidRPr="00C93BDB">
        <w:rPr>
          <w:rFonts w:ascii="Palatino Linotype" w:hAnsi="Palatino Linotype"/>
        </w:rPr>
        <w:lastRenderedPageBreak/>
        <w:t>çok fırtına</w:t>
      </w:r>
      <w:r w:rsidRPr="00C93BDB">
        <w:rPr>
          <w:rFonts w:ascii="Palatino Linotype" w:hAnsi="Palatino Linotype"/>
        </w:rPr>
        <w:t xml:space="preserve">lıdır, havamız çok yağışlıdır. </w:t>
      </w:r>
      <w:r w:rsidR="009C3F54" w:rsidRPr="00C93BDB">
        <w:rPr>
          <w:rFonts w:ascii="Palatino Linotype" w:hAnsi="Palatino Linotype"/>
        </w:rPr>
        <w:t>Dolayısıyla insanlar buraya çoluğunu çocuğunu alarak ya da arkadaşını alarak r</w:t>
      </w:r>
      <w:r w:rsidRPr="00C93BDB">
        <w:rPr>
          <w:rFonts w:ascii="Palatino Linotype" w:hAnsi="Palatino Linotype"/>
        </w:rPr>
        <w:t xml:space="preserve">ahat rahat yürüyüp gelemezler. </w:t>
      </w:r>
      <w:r w:rsidR="009C3F54" w:rsidRPr="00C93BDB">
        <w:rPr>
          <w:rFonts w:ascii="Palatino Linotype" w:hAnsi="Palatino Linotype"/>
        </w:rPr>
        <w:t>Onun için mahallelerde merkez</w:t>
      </w:r>
      <w:r w:rsidR="00CA2733" w:rsidRPr="00C93BDB">
        <w:rPr>
          <w:rFonts w:ascii="Palatino Linotype" w:hAnsi="Palatino Linotype"/>
        </w:rPr>
        <w:t>ler oluşturmak</w:t>
      </w:r>
      <w:r w:rsidRPr="00C93BDB">
        <w:rPr>
          <w:rFonts w:ascii="Palatino Linotype" w:hAnsi="Palatino Linotype"/>
        </w:rPr>
        <w:t xml:space="preserve"> HOPA için daha mantıklı. </w:t>
      </w:r>
      <w:r w:rsidR="009C3F54" w:rsidRPr="00C93BDB">
        <w:rPr>
          <w:rFonts w:ascii="Palatino Linotype" w:hAnsi="Palatino Linotype"/>
        </w:rPr>
        <w:t>Bu merkezi, özellikle Karadeniz Okulu'nun olduğu ve o tepenin olduğu merkezi, belki Hopa'nın bin yıllık kültürünü yaşatacak küçük odaklar, küçük merkezler olarak düşünmek</w:t>
      </w:r>
      <w:r w:rsidRPr="00C93BDB">
        <w:rPr>
          <w:rFonts w:ascii="Palatino Linotype" w:hAnsi="Palatino Linotype"/>
        </w:rPr>
        <w:t xml:space="preserve">, </w:t>
      </w:r>
      <w:r w:rsidR="009C3F54" w:rsidRPr="00C93BDB">
        <w:rPr>
          <w:rFonts w:ascii="Palatino Linotype" w:hAnsi="Palatino Linotype"/>
        </w:rPr>
        <w:t xml:space="preserve"> ama özellikle de orada yaşayan küçük esnafın, geliri az olan insanların, ama zanaa</w:t>
      </w:r>
      <w:r w:rsidR="00CA2733" w:rsidRPr="00C93BDB">
        <w:rPr>
          <w:rFonts w:ascii="Palatino Linotype" w:hAnsi="Palatino Linotype"/>
        </w:rPr>
        <w:t xml:space="preserve">tkar </w:t>
      </w:r>
      <w:r w:rsidR="009C3F54" w:rsidRPr="00C93BDB">
        <w:rPr>
          <w:rFonts w:ascii="Palatino Linotype" w:hAnsi="Palatino Linotype"/>
        </w:rPr>
        <w:t>insanların orada barınmasını sağlayacak şekilde üretmek</w:t>
      </w:r>
      <w:r w:rsidRPr="00C93BDB">
        <w:rPr>
          <w:rFonts w:ascii="Palatino Linotype" w:hAnsi="Palatino Linotype"/>
        </w:rPr>
        <w:t>,</w:t>
      </w:r>
      <w:r w:rsidR="009C3F54" w:rsidRPr="00C93BDB">
        <w:rPr>
          <w:rFonts w:ascii="Palatino Linotype" w:hAnsi="Palatino Linotype"/>
        </w:rPr>
        <w:t xml:space="preserve"> o meydanları, mekanları bence ileri</w:t>
      </w:r>
      <w:r w:rsidRPr="00C93BDB">
        <w:rPr>
          <w:rFonts w:ascii="Palatino Linotype" w:hAnsi="Palatino Linotype"/>
        </w:rPr>
        <w:t>ye taşıyabilir</w:t>
      </w:r>
      <w:r w:rsidR="009C3F54" w:rsidRPr="00C93BDB">
        <w:rPr>
          <w:rFonts w:ascii="Palatino Linotype" w:hAnsi="Palatino Linotype"/>
        </w:rPr>
        <w:t xml:space="preserve"> Hopa'ya katkısı olur diye düşünüyorum.</w:t>
      </w:r>
      <w:r w:rsidR="009C3F54" w:rsidRPr="00C93BDB">
        <w:rPr>
          <w:rFonts w:ascii="Palatino Linotype" w:hAnsi="Palatino Linotype"/>
        </w:rPr>
        <w:br/>
      </w:r>
      <w:r w:rsidR="009C3F54" w:rsidRPr="00C93BDB">
        <w:rPr>
          <w:rFonts w:ascii="Palatino Linotype" w:hAnsi="Palatino Linotype"/>
        </w:rPr>
        <w:br/>
        <w:t>Onun dışında modern bir tasarım</w:t>
      </w:r>
      <w:r w:rsidR="00CA2733" w:rsidRPr="00C93BDB">
        <w:rPr>
          <w:rFonts w:ascii="Palatino Linotype" w:hAnsi="Palatino Linotype"/>
        </w:rPr>
        <w:t>ın</w:t>
      </w:r>
      <w:r w:rsidR="009C3F54" w:rsidRPr="00C93BDB">
        <w:rPr>
          <w:rFonts w:ascii="Palatino Linotype" w:hAnsi="Palatino Linotype"/>
        </w:rPr>
        <w:t xml:space="preserve"> ya da gelecek</w:t>
      </w:r>
      <w:r w:rsidR="00CA2733" w:rsidRPr="00C93BDB">
        <w:rPr>
          <w:rFonts w:ascii="Palatino Linotype" w:hAnsi="Palatino Linotype"/>
        </w:rPr>
        <w:t xml:space="preserve">tabi bir tasarımın </w:t>
      </w:r>
      <w:r w:rsidRPr="00C93BDB">
        <w:rPr>
          <w:rFonts w:ascii="Palatino Linotype" w:hAnsi="Palatino Linotype"/>
        </w:rPr>
        <w:t xml:space="preserve">Hopaya bir yararı olmaz. </w:t>
      </w:r>
      <w:r w:rsidR="00CA2733" w:rsidRPr="00C93BDB">
        <w:rPr>
          <w:rFonts w:ascii="Palatino Linotype" w:hAnsi="Palatino Linotype"/>
        </w:rPr>
        <w:t xml:space="preserve">Çünkü Hopa'nın ekonomik olarak </w:t>
      </w:r>
      <w:r w:rsidR="009C3F54" w:rsidRPr="00C93BDB">
        <w:rPr>
          <w:rFonts w:ascii="Palatino Linotype" w:hAnsi="Palatino Linotype"/>
        </w:rPr>
        <w:t>ezip ge</w:t>
      </w:r>
      <w:r w:rsidRPr="00C93BDB">
        <w:rPr>
          <w:rFonts w:ascii="Palatino Linotype" w:hAnsi="Palatino Linotype"/>
        </w:rPr>
        <w:t xml:space="preserve">çtiği bir hayatımız var bizim. </w:t>
      </w:r>
      <w:r w:rsidR="009C3F54" w:rsidRPr="00C93BDB">
        <w:rPr>
          <w:rFonts w:ascii="Palatino Linotype" w:hAnsi="Palatino Linotype"/>
        </w:rPr>
        <w:t>Burada yaşayanların da tırlar</w:t>
      </w:r>
      <w:r w:rsidR="00CA2733" w:rsidRPr="00C93BDB">
        <w:rPr>
          <w:rFonts w:ascii="Palatino Linotype" w:hAnsi="Palatino Linotype"/>
        </w:rPr>
        <w:t>ı</w:t>
      </w:r>
      <w:r w:rsidRPr="00C93BDB">
        <w:rPr>
          <w:rFonts w:ascii="Palatino Linotype" w:hAnsi="Palatino Linotype"/>
        </w:rPr>
        <w:t xml:space="preserve"> var büyük ihtimalle. </w:t>
      </w:r>
      <w:r w:rsidR="009C3F54" w:rsidRPr="00C93BDB">
        <w:rPr>
          <w:rFonts w:ascii="Palatino Linotype" w:hAnsi="Palatino Linotype"/>
        </w:rPr>
        <w:t>Tırlara pa</w:t>
      </w:r>
      <w:r w:rsidRPr="00C93BDB">
        <w:rPr>
          <w:rFonts w:ascii="Palatino Linotype" w:hAnsi="Palatino Linotype"/>
        </w:rPr>
        <w:t xml:space="preserve">rk yeri bulmak daha önemlidir. </w:t>
      </w:r>
      <w:r w:rsidR="009C3F54" w:rsidRPr="00C93BDB">
        <w:rPr>
          <w:rFonts w:ascii="Palatino Linotype" w:hAnsi="Palatino Linotype"/>
        </w:rPr>
        <w:t xml:space="preserve">Yolun kenarında gün geçirmek ve en yakın bakkaldan ya da marketten </w:t>
      </w:r>
      <w:r w:rsidR="00CA2733" w:rsidRPr="00C93BDB">
        <w:rPr>
          <w:rFonts w:ascii="Palatino Linotype" w:hAnsi="Palatino Linotype"/>
        </w:rPr>
        <w:t xml:space="preserve">alıp </w:t>
      </w:r>
      <w:proofErr w:type="gramStart"/>
      <w:r w:rsidR="00CA2733" w:rsidRPr="00C93BDB">
        <w:rPr>
          <w:rFonts w:ascii="Palatino Linotype" w:hAnsi="Palatino Linotype"/>
        </w:rPr>
        <w:t xml:space="preserve">vermek </w:t>
      </w:r>
      <w:r w:rsidR="00A045AB" w:rsidRPr="00C93BDB">
        <w:rPr>
          <w:rFonts w:ascii="Palatino Linotype" w:hAnsi="Palatino Linotype"/>
        </w:rPr>
        <w:t xml:space="preserve"> daha</w:t>
      </w:r>
      <w:proofErr w:type="gramEnd"/>
      <w:r w:rsidR="00A045AB" w:rsidRPr="00C93BDB">
        <w:rPr>
          <w:rFonts w:ascii="Palatino Linotype" w:hAnsi="Palatino Linotype"/>
        </w:rPr>
        <w:t xml:space="preserve"> önemlidir. </w:t>
      </w:r>
      <w:r w:rsidR="009C3F54" w:rsidRPr="00C93BDB">
        <w:rPr>
          <w:rFonts w:ascii="Palatino Linotype" w:hAnsi="Palatino Linotype"/>
        </w:rPr>
        <w:t xml:space="preserve">Sizin kültürünüzün, varlığınızın bir kıymeti </w:t>
      </w:r>
      <w:r w:rsidR="00A045AB" w:rsidRPr="00C93BDB">
        <w:rPr>
          <w:rFonts w:ascii="Palatino Linotype" w:hAnsi="Palatino Linotype"/>
        </w:rPr>
        <w:t xml:space="preserve">yoktur o insanların açısından. </w:t>
      </w:r>
      <w:r w:rsidR="009C3F54" w:rsidRPr="00C93BDB">
        <w:rPr>
          <w:rFonts w:ascii="Palatino Linotype" w:hAnsi="Palatino Linotype"/>
        </w:rPr>
        <w:t xml:space="preserve">Biz </w:t>
      </w:r>
      <w:r w:rsidR="00A045AB" w:rsidRPr="00C93BDB">
        <w:rPr>
          <w:rFonts w:ascii="Palatino Linotype" w:hAnsi="Palatino Linotype"/>
        </w:rPr>
        <w:t xml:space="preserve">bunu otuz yıldır yaşıyoruz. </w:t>
      </w:r>
      <w:r w:rsidR="009C3F54" w:rsidRPr="00C93BDB">
        <w:rPr>
          <w:rFonts w:ascii="Palatino Linotype" w:hAnsi="Palatino Linotype"/>
        </w:rPr>
        <w:t>Bunu kökten değiştirecek bir irade şu a</w:t>
      </w:r>
      <w:r w:rsidR="00A045AB" w:rsidRPr="00C93BDB">
        <w:rPr>
          <w:rFonts w:ascii="Palatino Linotype" w:hAnsi="Palatino Linotype"/>
        </w:rPr>
        <w:t xml:space="preserve">nda Hopa'da var mıdır, yoktur. Türkiye'de var mıdır, yoktur. </w:t>
      </w:r>
      <w:r w:rsidR="009C3F54" w:rsidRPr="00C93BDB">
        <w:rPr>
          <w:rFonts w:ascii="Palatino Linotype" w:hAnsi="Palatino Linotype"/>
        </w:rPr>
        <w:t>Türkiye Cumhuriyeti şirket gibi ilerle</w:t>
      </w:r>
      <w:r w:rsidR="00A045AB" w:rsidRPr="00C93BDB">
        <w:rPr>
          <w:rFonts w:ascii="Palatino Linotype" w:hAnsi="Palatino Linotype"/>
        </w:rPr>
        <w:t>yen</w:t>
      </w:r>
      <w:r w:rsidR="009C3F54" w:rsidRPr="00C93BDB">
        <w:rPr>
          <w:rFonts w:ascii="Palatino Linotype" w:hAnsi="Palatino Linotype"/>
        </w:rPr>
        <w:t xml:space="preserve"> bir ülkedir şu anda.</w:t>
      </w:r>
    </w:p>
    <w:p w:rsidR="00473449" w:rsidRPr="00C93BDB" w:rsidRDefault="00A045AB" w:rsidP="00C93BDB">
      <w:pPr>
        <w:spacing w:after="0" w:line="240" w:lineRule="auto"/>
        <w:jc w:val="both"/>
        <w:rPr>
          <w:rFonts w:ascii="Palatino Linotype" w:hAnsi="Palatino Linotype"/>
          <w:b/>
        </w:rPr>
      </w:pPr>
      <w:r w:rsidRPr="00C93BDB">
        <w:rPr>
          <w:rFonts w:ascii="Palatino Linotype" w:hAnsi="Palatino Linotype"/>
        </w:rPr>
        <w:t xml:space="preserve">Benim önerim şudur: </w:t>
      </w:r>
      <w:r w:rsidR="009C3F54" w:rsidRPr="00C93BDB">
        <w:rPr>
          <w:rFonts w:ascii="Palatino Linotype" w:hAnsi="Palatino Linotype"/>
        </w:rPr>
        <w:t>Çok uzun vadede düşünmek, çok uzun vadede kentin deniz</w:t>
      </w:r>
      <w:r w:rsidR="00CA2733" w:rsidRPr="00C93BDB">
        <w:rPr>
          <w:rFonts w:ascii="Palatino Linotype" w:hAnsi="Palatino Linotype"/>
        </w:rPr>
        <w:t xml:space="preserve">le ilişkisini </w:t>
      </w:r>
      <w:r w:rsidRPr="00C93BDB">
        <w:rPr>
          <w:rFonts w:ascii="Palatino Linotype" w:hAnsi="Palatino Linotype"/>
        </w:rPr>
        <w:t>yeniden kuracak planlar üretmek…</w:t>
      </w:r>
      <w:r w:rsidR="009C3F54" w:rsidRPr="00C93BDB">
        <w:rPr>
          <w:rFonts w:ascii="Palatino Linotype" w:hAnsi="Palatino Linotype"/>
        </w:rPr>
        <w:t xml:space="preserve"> Bu ke</w:t>
      </w:r>
      <w:r w:rsidR="00CA2733" w:rsidRPr="00C93BDB">
        <w:rPr>
          <w:rFonts w:ascii="Palatino Linotype" w:hAnsi="Palatino Linotype"/>
        </w:rPr>
        <w:t>nt balık</w:t>
      </w:r>
      <w:r w:rsidRPr="00C93BDB">
        <w:rPr>
          <w:rFonts w:ascii="Palatino Linotype" w:hAnsi="Palatino Linotype"/>
        </w:rPr>
        <w:t>çılıkla geçinen kentti eskiden, b</w:t>
      </w:r>
      <w:r w:rsidR="009C3F54" w:rsidRPr="00C93BDB">
        <w:rPr>
          <w:rFonts w:ascii="Palatino Linotype" w:hAnsi="Palatino Linotype"/>
        </w:rPr>
        <w:t>ugün balıkçılığı</w:t>
      </w:r>
      <w:r w:rsidR="00CA2733" w:rsidRPr="00C93BDB">
        <w:rPr>
          <w:rFonts w:ascii="Palatino Linotype" w:hAnsi="Palatino Linotype"/>
        </w:rPr>
        <w:t>n esamesi</w:t>
      </w:r>
      <w:r w:rsidRPr="00C93BDB">
        <w:rPr>
          <w:rFonts w:ascii="Palatino Linotype" w:hAnsi="Palatino Linotype"/>
        </w:rPr>
        <w:t xml:space="preserve"> okunmuyor. </w:t>
      </w:r>
      <w:r w:rsidR="009C3F54" w:rsidRPr="00C93BDB">
        <w:rPr>
          <w:rFonts w:ascii="Palatino Linotype" w:hAnsi="Palatino Linotype"/>
        </w:rPr>
        <w:t>Bunları içine çekebilecek, bu alanlara çekebilecek küçük küçük çözümler üretmek ve gelecekte de insanlar</w:t>
      </w:r>
      <w:r w:rsidRPr="00C93BDB">
        <w:rPr>
          <w:rFonts w:ascii="Palatino Linotype" w:hAnsi="Palatino Linotype"/>
        </w:rPr>
        <w:t>ı</w:t>
      </w:r>
      <w:r w:rsidR="009C3F54" w:rsidRPr="00C93BDB">
        <w:rPr>
          <w:rFonts w:ascii="Palatino Linotype" w:hAnsi="Palatino Linotype"/>
        </w:rPr>
        <w:t xml:space="preserve"> bu</w:t>
      </w:r>
      <w:r w:rsidRPr="00C93BDB">
        <w:rPr>
          <w:rFonts w:ascii="Palatino Linotype" w:hAnsi="Palatino Linotype"/>
        </w:rPr>
        <w:t xml:space="preserve"> alanlara çekebilmek, eğer</w:t>
      </w:r>
      <w:r w:rsidR="009C3F54" w:rsidRPr="00C93BDB">
        <w:rPr>
          <w:rFonts w:ascii="Palatino Linotype" w:hAnsi="Palatino Linotype"/>
        </w:rPr>
        <w:t xml:space="preserve"> mümkünse.</w:t>
      </w:r>
      <w:r w:rsidR="009C3F54" w:rsidRPr="00C93BDB">
        <w:rPr>
          <w:rFonts w:ascii="Palatino Linotype" w:hAnsi="Palatino Linotype"/>
        </w:rPr>
        <w:br/>
      </w:r>
      <w:r w:rsidR="009C3F54" w:rsidRPr="00C93BDB">
        <w:rPr>
          <w:rFonts w:ascii="Palatino Linotype" w:hAnsi="Palatino Linotype"/>
        </w:rPr>
        <w:br/>
      </w:r>
      <w:r w:rsidR="00473449" w:rsidRPr="00C93BDB">
        <w:rPr>
          <w:rFonts w:ascii="Palatino Linotype" w:hAnsi="Palatino Linotype"/>
          <w:b/>
        </w:rPr>
        <w:t xml:space="preserve">GÜRBÜZ AKYÜZ – Hopa Eğitim ve Kültür Derneği </w:t>
      </w:r>
    </w:p>
    <w:p w:rsidR="004833CF" w:rsidRPr="00C93BDB" w:rsidRDefault="00A045AB" w:rsidP="00C93BDB">
      <w:pPr>
        <w:spacing w:after="0" w:line="240" w:lineRule="auto"/>
        <w:jc w:val="both"/>
        <w:rPr>
          <w:rFonts w:ascii="Palatino Linotype" w:hAnsi="Palatino Linotype"/>
        </w:rPr>
      </w:pPr>
      <w:r w:rsidRPr="00C93BDB">
        <w:rPr>
          <w:rFonts w:ascii="Palatino Linotype" w:hAnsi="Palatino Linotype"/>
        </w:rPr>
        <w:t xml:space="preserve">Şimdi </w:t>
      </w:r>
      <w:r w:rsidR="009C3F54" w:rsidRPr="00C93BDB">
        <w:rPr>
          <w:rFonts w:ascii="Palatino Linotype" w:hAnsi="Palatino Linotype"/>
        </w:rPr>
        <w:t xml:space="preserve">plana baktığımız zaman hemen </w:t>
      </w:r>
      <w:r w:rsidRPr="00C93BDB">
        <w:rPr>
          <w:rFonts w:ascii="Palatino Linotype" w:hAnsi="Palatino Linotype"/>
        </w:rPr>
        <w:t xml:space="preserve">viyadük </w:t>
      </w:r>
      <w:r w:rsidR="009C3F54" w:rsidRPr="00C93BDB">
        <w:rPr>
          <w:rFonts w:ascii="Palatino Linotype" w:hAnsi="Palatino Linotype"/>
        </w:rPr>
        <w:t>karşıs</w:t>
      </w:r>
      <w:r w:rsidRPr="00C93BDB">
        <w:rPr>
          <w:rFonts w:ascii="Palatino Linotype" w:hAnsi="Palatino Linotype"/>
        </w:rPr>
        <w:t xml:space="preserve">ında bir üniversite alanı var. </w:t>
      </w:r>
      <w:r w:rsidR="009C3F54" w:rsidRPr="00C93BDB">
        <w:rPr>
          <w:rFonts w:ascii="Palatino Linotype" w:hAnsi="Palatino Linotype"/>
        </w:rPr>
        <w:t>Bu üniversite alanı zat</w:t>
      </w:r>
      <w:r w:rsidRPr="00C93BDB">
        <w:rPr>
          <w:rFonts w:ascii="Palatino Linotype" w:hAnsi="Palatino Linotype"/>
        </w:rPr>
        <w:t xml:space="preserve">en üniversiteye yeterli değil. </w:t>
      </w:r>
      <w:r w:rsidR="009C3F54" w:rsidRPr="00C93BDB">
        <w:rPr>
          <w:rFonts w:ascii="Palatino Linotype" w:hAnsi="Palatino Linotype"/>
        </w:rPr>
        <w:t xml:space="preserve">Biz Eğitim Kültür Derneği olarak zamanında burayı </w:t>
      </w:r>
      <w:r w:rsidRPr="00C93BDB">
        <w:rPr>
          <w:rFonts w:ascii="Palatino Linotype" w:hAnsi="Palatino Linotype"/>
        </w:rPr>
        <w:t xml:space="preserve">geçici olarak aldık ve üniversiteye devrettik. </w:t>
      </w:r>
      <w:r w:rsidR="009C3F54" w:rsidRPr="00C93BDB">
        <w:rPr>
          <w:rFonts w:ascii="Palatino Linotype" w:hAnsi="Palatino Linotype"/>
        </w:rPr>
        <w:t>Burası</w:t>
      </w:r>
      <w:r w:rsidRPr="00C93BDB">
        <w:rPr>
          <w:rFonts w:ascii="Palatino Linotype" w:hAnsi="Palatino Linotype"/>
        </w:rPr>
        <w:t>nın</w:t>
      </w:r>
      <w:r w:rsidR="009C3F54" w:rsidRPr="00C93BDB">
        <w:rPr>
          <w:rFonts w:ascii="Palatino Linotype" w:hAnsi="Palatino Linotype"/>
        </w:rPr>
        <w:t xml:space="preserve"> yeterli olmayacağını bildiğimiz i</w:t>
      </w:r>
      <w:r w:rsidRPr="00C93BDB">
        <w:rPr>
          <w:rFonts w:ascii="Palatino Linotype" w:hAnsi="Palatino Linotype"/>
        </w:rPr>
        <w:t>çin kırk dönümlük arazi bulduk Üniversite’ye. Yukarıda Yolde</w:t>
      </w:r>
      <w:r w:rsidR="009C3F54" w:rsidRPr="00C93BDB">
        <w:rPr>
          <w:rFonts w:ascii="Palatino Linotype" w:hAnsi="Palatino Linotype"/>
        </w:rPr>
        <w:t>re'ye yakın</w:t>
      </w:r>
      <w:r w:rsidRPr="00C93BDB">
        <w:rPr>
          <w:rFonts w:ascii="Palatino Linotype" w:hAnsi="Palatino Linotype"/>
        </w:rPr>
        <w:t>, Akkömür’ün</w:t>
      </w:r>
      <w:r w:rsidR="009C3F54" w:rsidRPr="00C93BDB">
        <w:rPr>
          <w:rFonts w:ascii="Palatino Linotype" w:hAnsi="Palatino Linotype"/>
        </w:rPr>
        <w:t xml:space="preserve"> yanında kırk dönümlük bir arsa.</w:t>
      </w:r>
    </w:p>
    <w:p w:rsidR="004833CF" w:rsidRPr="00C93BDB" w:rsidRDefault="009C3F54" w:rsidP="00C93BDB">
      <w:pPr>
        <w:spacing w:after="0" w:line="240" w:lineRule="auto"/>
        <w:jc w:val="both"/>
        <w:rPr>
          <w:rFonts w:ascii="Palatino Linotype" w:hAnsi="Palatino Linotype"/>
        </w:rPr>
      </w:pPr>
      <w:r w:rsidRPr="00C93BDB">
        <w:rPr>
          <w:rFonts w:ascii="Palatino Linotype" w:hAnsi="Palatino Linotype"/>
        </w:rPr>
        <w:t xml:space="preserve">Belediye olarak </w:t>
      </w:r>
      <w:r w:rsidR="00A045AB" w:rsidRPr="00C93BDB">
        <w:rPr>
          <w:rFonts w:ascii="Palatino Linotype" w:hAnsi="Palatino Linotype"/>
        </w:rPr>
        <w:t xml:space="preserve">bu </w:t>
      </w:r>
      <w:r w:rsidRPr="00C93BDB">
        <w:rPr>
          <w:rFonts w:ascii="Palatino Linotype" w:hAnsi="Palatino Linotype"/>
        </w:rPr>
        <w:t>üniversite alanı</w:t>
      </w:r>
      <w:r w:rsidR="00A045AB" w:rsidRPr="00C93BDB">
        <w:rPr>
          <w:rFonts w:ascii="Palatino Linotype" w:hAnsi="Palatino Linotype"/>
        </w:rPr>
        <w:t>nı</w:t>
      </w:r>
      <w:r w:rsidRPr="00C93BDB">
        <w:rPr>
          <w:rFonts w:ascii="Palatino Linotype" w:hAnsi="Palatino Linotype"/>
        </w:rPr>
        <w:t xml:space="preserve"> buradan kaldırarak</w:t>
      </w:r>
      <w:r w:rsidR="00A045AB" w:rsidRPr="00C93BDB">
        <w:rPr>
          <w:rFonts w:ascii="Palatino Linotype" w:hAnsi="Palatino Linotype"/>
        </w:rPr>
        <w:t>,</w:t>
      </w:r>
      <w:r w:rsidRPr="00C93BDB">
        <w:rPr>
          <w:rFonts w:ascii="Palatino Linotype" w:hAnsi="Palatino Linotype"/>
        </w:rPr>
        <w:t xml:space="preserve"> üniversitenin </w:t>
      </w:r>
      <w:r w:rsidR="00A045AB" w:rsidRPr="00C93BDB">
        <w:rPr>
          <w:rFonts w:ascii="Palatino Linotype" w:hAnsi="Palatino Linotype"/>
        </w:rPr>
        <w:t>bizim bulduğumuz</w:t>
      </w:r>
      <w:r w:rsidRPr="00C93BDB">
        <w:rPr>
          <w:rFonts w:ascii="Palatino Linotype" w:hAnsi="Palatino Linotype"/>
        </w:rPr>
        <w:t xml:space="preserve"> alan</w:t>
      </w:r>
      <w:r w:rsidR="00A045AB" w:rsidRPr="00C93BDB">
        <w:rPr>
          <w:rFonts w:ascii="Palatino Linotype" w:hAnsi="Palatino Linotype"/>
        </w:rPr>
        <w:t>a</w:t>
      </w:r>
      <w:r w:rsidRPr="00C93BDB">
        <w:rPr>
          <w:rFonts w:ascii="Palatino Linotype" w:hAnsi="Palatino Linotype"/>
        </w:rPr>
        <w:t xml:space="preserve"> veya </w:t>
      </w:r>
      <w:r w:rsidR="00A045AB" w:rsidRPr="00C93BDB">
        <w:rPr>
          <w:rFonts w:ascii="Palatino Linotype" w:hAnsi="Palatino Linotype"/>
        </w:rPr>
        <w:t xml:space="preserve">Meryem </w:t>
      </w:r>
      <w:r w:rsidRPr="00C93BDB">
        <w:rPr>
          <w:rFonts w:ascii="Palatino Linotype" w:hAnsi="Palatino Linotype"/>
        </w:rPr>
        <w:t xml:space="preserve">arkadaşın da dediği gibi </w:t>
      </w:r>
      <w:r w:rsidR="00A045AB" w:rsidRPr="00C93BDB">
        <w:rPr>
          <w:rFonts w:ascii="Palatino Linotype" w:hAnsi="Palatino Linotype"/>
        </w:rPr>
        <w:t>liman alanina, yani termik alanina</w:t>
      </w:r>
      <w:r w:rsidRPr="00C93BDB">
        <w:rPr>
          <w:rFonts w:ascii="Palatino Linotype" w:hAnsi="Palatino Linotype"/>
        </w:rPr>
        <w:t xml:space="preserve"> çekil</w:t>
      </w:r>
      <w:r w:rsidR="00A045AB" w:rsidRPr="00C93BDB">
        <w:rPr>
          <w:rFonts w:ascii="Palatino Linotype" w:hAnsi="Palatino Linotype"/>
        </w:rPr>
        <w:t xml:space="preserve">mesinin, bu alanın da </w:t>
      </w:r>
      <w:r w:rsidRPr="00C93BDB">
        <w:rPr>
          <w:rFonts w:ascii="Palatino Linotype" w:hAnsi="Palatino Linotype"/>
        </w:rPr>
        <w:t>belediyeye çekilerek belediyenin bir alanı olarak düzenleme yapılması</w:t>
      </w:r>
      <w:r w:rsidR="00A045AB" w:rsidRPr="00C93BDB">
        <w:rPr>
          <w:rFonts w:ascii="Palatino Linotype" w:hAnsi="Palatino Linotype"/>
        </w:rPr>
        <w:t>nın</w:t>
      </w:r>
      <w:r w:rsidRPr="00C93BDB">
        <w:rPr>
          <w:rFonts w:ascii="Palatino Linotype" w:hAnsi="Palatino Linotype"/>
        </w:rPr>
        <w:t xml:space="preserve"> daha uygun </w:t>
      </w:r>
      <w:r w:rsidR="00A045AB" w:rsidRPr="00C93BDB">
        <w:rPr>
          <w:rFonts w:ascii="Palatino Linotype" w:hAnsi="Palatino Linotype"/>
        </w:rPr>
        <w:t>olacağını düşünüyorum.</w:t>
      </w:r>
    </w:p>
    <w:p w:rsidR="004833CF" w:rsidRPr="00C93BDB" w:rsidRDefault="00A045AB" w:rsidP="00C93BDB">
      <w:pPr>
        <w:spacing w:after="0" w:line="240" w:lineRule="auto"/>
        <w:jc w:val="both"/>
        <w:rPr>
          <w:rFonts w:ascii="Palatino Linotype" w:hAnsi="Palatino Linotype"/>
        </w:rPr>
      </w:pPr>
      <w:r w:rsidRPr="00C93BDB">
        <w:rPr>
          <w:rFonts w:ascii="Palatino Linotype" w:hAnsi="Palatino Linotype"/>
        </w:rPr>
        <w:t>Bir de bu yarışma jüri heyetiyle</w:t>
      </w:r>
      <w:r w:rsidR="009C3F54" w:rsidRPr="00C93BDB">
        <w:rPr>
          <w:rFonts w:ascii="Palatino Linotype" w:hAnsi="Palatino Linotype"/>
        </w:rPr>
        <w:t xml:space="preserve"> ilgili kısaca bir şey söylemek istiyorum.</w:t>
      </w:r>
    </w:p>
    <w:p w:rsidR="003B71B5" w:rsidRPr="00C93BDB" w:rsidRDefault="00A045AB" w:rsidP="00C93BDB">
      <w:pPr>
        <w:spacing w:after="0" w:line="240" w:lineRule="auto"/>
        <w:jc w:val="both"/>
        <w:rPr>
          <w:rFonts w:ascii="Palatino Linotype" w:hAnsi="Palatino Linotype"/>
        </w:rPr>
      </w:pPr>
      <w:r w:rsidRPr="00C93BDB">
        <w:rPr>
          <w:rFonts w:ascii="Palatino Linotype" w:hAnsi="Palatino Linotype"/>
        </w:rPr>
        <w:t xml:space="preserve">Hazır </w:t>
      </w:r>
      <w:r w:rsidR="009C3F54" w:rsidRPr="00C93BDB">
        <w:rPr>
          <w:rFonts w:ascii="Palatino Linotype" w:hAnsi="Palatino Linotype"/>
        </w:rPr>
        <w:t>başkan</w:t>
      </w:r>
      <w:r w:rsidRPr="00C93BDB">
        <w:rPr>
          <w:rFonts w:ascii="Palatino Linotype" w:hAnsi="Palatino Linotype"/>
        </w:rPr>
        <w:t xml:space="preserve">ımız </w:t>
      </w:r>
      <w:r w:rsidR="009C3F54" w:rsidRPr="00C93BDB">
        <w:rPr>
          <w:rFonts w:ascii="Palatino Linotype" w:hAnsi="Palatino Linotype"/>
        </w:rPr>
        <w:t>burada</w:t>
      </w:r>
      <w:r w:rsidRPr="00C93BDB">
        <w:rPr>
          <w:rFonts w:ascii="Palatino Linotype" w:hAnsi="Palatino Linotype"/>
        </w:rPr>
        <w:t xml:space="preserve"> Türkiye çapında bilim adamlarını, meslek odalarını </w:t>
      </w:r>
      <w:r w:rsidR="009C3F54" w:rsidRPr="00C93BDB">
        <w:rPr>
          <w:rFonts w:ascii="Palatino Linotype" w:hAnsi="Palatino Linotype"/>
        </w:rPr>
        <w:t xml:space="preserve">bir araya </w:t>
      </w:r>
      <w:proofErr w:type="gramStart"/>
      <w:r w:rsidR="009C3F54" w:rsidRPr="00C93BDB">
        <w:rPr>
          <w:rFonts w:ascii="Palatino Linotype" w:hAnsi="Palatino Linotype"/>
        </w:rPr>
        <w:t>getirmişken</w:t>
      </w:r>
      <w:r w:rsidR="003B71B5" w:rsidRPr="00C93BDB">
        <w:rPr>
          <w:rFonts w:ascii="Palatino Linotype" w:hAnsi="Palatino Linotype"/>
        </w:rPr>
        <w:t xml:space="preserve">, </w:t>
      </w:r>
      <w:r w:rsidR="009C3F54" w:rsidRPr="00C93BDB">
        <w:rPr>
          <w:rFonts w:ascii="Palatino Linotype" w:hAnsi="Palatino Linotype"/>
        </w:rPr>
        <w:t xml:space="preserve"> jüriyle</w:t>
      </w:r>
      <w:proofErr w:type="gramEnd"/>
      <w:r w:rsidR="009C3F54" w:rsidRPr="00C93BDB">
        <w:rPr>
          <w:rFonts w:ascii="Palatino Linotype" w:hAnsi="Palatino Linotype"/>
        </w:rPr>
        <w:t xml:space="preserve"> yarışmayla uğraşacağımıza</w:t>
      </w:r>
      <w:r w:rsidR="003B71B5" w:rsidRPr="00C93BDB">
        <w:rPr>
          <w:rFonts w:ascii="Palatino Linotype" w:hAnsi="Palatino Linotype"/>
        </w:rPr>
        <w:t xml:space="preserve">, </w:t>
      </w:r>
      <w:r w:rsidR="009C3F54" w:rsidRPr="00C93BDB">
        <w:rPr>
          <w:rFonts w:ascii="Palatino Linotype" w:hAnsi="Palatino Linotype"/>
        </w:rPr>
        <w:t xml:space="preserve">hazır </w:t>
      </w:r>
      <w:r w:rsidR="003B71B5" w:rsidRPr="00C93BDB">
        <w:rPr>
          <w:rFonts w:ascii="Palatino Linotype" w:hAnsi="Palatino Linotype"/>
        </w:rPr>
        <w:t xml:space="preserve">bu </w:t>
      </w:r>
      <w:r w:rsidR="009C3F54" w:rsidRPr="00C93BDB">
        <w:rPr>
          <w:rFonts w:ascii="Palatino Linotype" w:hAnsi="Palatino Linotype"/>
        </w:rPr>
        <w:t xml:space="preserve">değerli kişileri </w:t>
      </w:r>
      <w:r w:rsidR="003B71B5" w:rsidRPr="00C93BDB">
        <w:rPr>
          <w:rFonts w:ascii="Palatino Linotype" w:hAnsi="Palatino Linotype"/>
        </w:rPr>
        <w:t xml:space="preserve">bulmuşken, Hopanın değişimini, </w:t>
      </w:r>
      <w:r w:rsidR="009C3F54" w:rsidRPr="00C93BDB">
        <w:rPr>
          <w:rFonts w:ascii="Palatino Linotype" w:hAnsi="Palatino Linotype"/>
        </w:rPr>
        <w:t xml:space="preserve">yirmi beş otuz sene </w:t>
      </w:r>
      <w:r w:rsidR="003B71B5" w:rsidRPr="00C93BDB">
        <w:rPr>
          <w:rFonts w:ascii="Palatino Linotype" w:hAnsi="Palatino Linotype"/>
        </w:rPr>
        <w:t xml:space="preserve">sonraki </w:t>
      </w:r>
      <w:r w:rsidR="009C3F54" w:rsidRPr="00C93BDB">
        <w:rPr>
          <w:rFonts w:ascii="Palatino Linotype" w:hAnsi="Palatino Linotype"/>
        </w:rPr>
        <w:t xml:space="preserve">yapılanmasını </w:t>
      </w:r>
      <w:r w:rsidR="003B71B5" w:rsidRPr="00C93BDB">
        <w:rPr>
          <w:rFonts w:ascii="Palatino Linotype" w:hAnsi="Palatino Linotype"/>
        </w:rPr>
        <w:t xml:space="preserve">birlikte çalışsak, güzel sonuç alırız düye düşünüyorum. </w:t>
      </w:r>
    </w:p>
    <w:p w:rsidR="004833CF" w:rsidRPr="00C93BDB" w:rsidRDefault="003B71B5" w:rsidP="00C93BDB">
      <w:pPr>
        <w:spacing w:after="0" w:line="240" w:lineRule="auto"/>
        <w:jc w:val="both"/>
        <w:rPr>
          <w:rFonts w:ascii="Palatino Linotype" w:hAnsi="Palatino Linotype"/>
          <w:b/>
        </w:rPr>
      </w:pPr>
      <w:r w:rsidRPr="00C93BDB">
        <w:rPr>
          <w:rFonts w:ascii="Palatino Linotype" w:hAnsi="Palatino Linotype"/>
          <w:b/>
        </w:rPr>
        <w:t>ENSAR BEY</w:t>
      </w:r>
    </w:p>
    <w:p w:rsidR="00535279" w:rsidRPr="00C93BDB" w:rsidRDefault="009C3F54" w:rsidP="00C93BDB">
      <w:pPr>
        <w:spacing w:after="0" w:line="240" w:lineRule="auto"/>
        <w:jc w:val="both"/>
        <w:rPr>
          <w:rFonts w:ascii="Palatino Linotype" w:hAnsi="Palatino Linotype"/>
        </w:rPr>
      </w:pPr>
      <w:r w:rsidRPr="00C93BDB">
        <w:rPr>
          <w:rFonts w:ascii="Palatino Linotype" w:hAnsi="Palatino Linotype"/>
        </w:rPr>
        <w:t>Şimdi</w:t>
      </w:r>
      <w:r w:rsidR="003B71B5" w:rsidRPr="00C93BDB">
        <w:rPr>
          <w:rFonts w:ascii="Palatino Linotype" w:hAnsi="Palatino Linotype"/>
        </w:rPr>
        <w:t>,</w:t>
      </w:r>
      <w:r w:rsidRPr="00C93BDB">
        <w:rPr>
          <w:rFonts w:ascii="Palatino Linotype" w:hAnsi="Palatino Linotype"/>
        </w:rPr>
        <w:t xml:space="preserve"> kentin hüviyetini kaybetmek üze</w:t>
      </w:r>
      <w:r w:rsidR="003B71B5" w:rsidRPr="00C93BDB">
        <w:rPr>
          <w:rFonts w:ascii="Palatino Linotype" w:hAnsi="Palatino Linotype"/>
        </w:rPr>
        <w:t xml:space="preserve">re olduğunu hepimiz biliyoruz. </w:t>
      </w:r>
      <w:r w:rsidRPr="00C93BDB">
        <w:rPr>
          <w:rFonts w:ascii="Palatino Linotype" w:hAnsi="Palatino Linotype"/>
        </w:rPr>
        <w:t>Yani bir kent hüviyetinden yoksun</w:t>
      </w:r>
      <w:r w:rsidR="003B71B5" w:rsidRPr="00C93BDB">
        <w:rPr>
          <w:rFonts w:ascii="Palatino Linotype" w:hAnsi="Palatino Linotype"/>
        </w:rPr>
        <w:t xml:space="preserve">, betonarme içinde ve </w:t>
      </w:r>
      <w:r w:rsidRPr="00C93BDB">
        <w:rPr>
          <w:rFonts w:ascii="Palatino Linotype" w:hAnsi="Palatino Linotype"/>
        </w:rPr>
        <w:t xml:space="preserve">denize ihanet ederek </w:t>
      </w:r>
      <w:r w:rsidR="003B71B5" w:rsidRPr="00C93BDB">
        <w:rPr>
          <w:rFonts w:ascii="Palatino Linotype" w:hAnsi="Palatino Linotype"/>
        </w:rPr>
        <w:t xml:space="preserve">yapılan </w:t>
      </w:r>
      <w:r w:rsidRPr="00C93BDB">
        <w:rPr>
          <w:rFonts w:ascii="Palatino Linotype" w:hAnsi="Palatino Linotype"/>
        </w:rPr>
        <w:t xml:space="preserve">bir </w:t>
      </w:r>
      <w:r w:rsidR="003B71B5" w:rsidRPr="00C93BDB">
        <w:rPr>
          <w:rFonts w:ascii="Palatino Linotype" w:hAnsi="Palatino Linotype"/>
        </w:rPr>
        <w:t xml:space="preserve">dolgu ve kirlilikle yaşıyoruz. </w:t>
      </w:r>
      <w:r w:rsidRPr="00C93BDB">
        <w:rPr>
          <w:rFonts w:ascii="Palatino Linotype" w:hAnsi="Palatino Linotype"/>
        </w:rPr>
        <w:t>Şimdi projenin yarı</w:t>
      </w:r>
      <w:r w:rsidR="003B71B5" w:rsidRPr="00C93BDB">
        <w:rPr>
          <w:rFonts w:ascii="Palatino Linotype" w:hAnsi="Palatino Linotype"/>
        </w:rPr>
        <w:t>şma ile gündeme gelmesi güzel. O</w:t>
      </w:r>
      <w:r w:rsidRPr="00C93BDB">
        <w:rPr>
          <w:rFonts w:ascii="Palatino Linotype" w:hAnsi="Palatino Linotype"/>
        </w:rPr>
        <w:t>n üç bin nüfus falan yaşıyor Sundura</w:t>
      </w:r>
      <w:r w:rsidR="003B71B5" w:rsidRPr="00C93BDB">
        <w:rPr>
          <w:rFonts w:ascii="Palatino Linotype" w:hAnsi="Palatino Linotype"/>
        </w:rPr>
        <w:t xml:space="preserve">’da. </w:t>
      </w:r>
      <w:r w:rsidRPr="00C93BDB">
        <w:rPr>
          <w:rFonts w:ascii="Palatino Linotype" w:hAnsi="Palatino Linotype"/>
        </w:rPr>
        <w:t xml:space="preserve">Bu toplum günübirlik </w:t>
      </w:r>
      <w:r w:rsidR="003B71B5" w:rsidRPr="00C93BDB">
        <w:rPr>
          <w:rFonts w:ascii="Palatino Linotype" w:hAnsi="Palatino Linotype"/>
        </w:rPr>
        <w:t xml:space="preserve">kent merkezine gitmek zorunda. </w:t>
      </w:r>
      <w:r w:rsidRPr="00C93BDB">
        <w:rPr>
          <w:rFonts w:ascii="Palatino Linotype" w:hAnsi="Palatino Linotype"/>
        </w:rPr>
        <w:lastRenderedPageBreak/>
        <w:t>Ulaşılabilir güzergahlara bak</w:t>
      </w:r>
      <w:r w:rsidR="003B71B5" w:rsidRPr="00C93BDB">
        <w:rPr>
          <w:rFonts w:ascii="Palatino Linotype" w:hAnsi="Palatino Linotype"/>
        </w:rPr>
        <w:t xml:space="preserve">tığımızda çok da erişilebilir, </w:t>
      </w:r>
      <w:r w:rsidRPr="00C93BDB">
        <w:rPr>
          <w:rFonts w:ascii="Palatino Linotype" w:hAnsi="Palatino Linotype"/>
        </w:rPr>
        <w:t xml:space="preserve">çok </w:t>
      </w:r>
      <w:r w:rsidR="003B71B5" w:rsidRPr="00C93BDB">
        <w:rPr>
          <w:rFonts w:ascii="Palatino Linotype" w:hAnsi="Palatino Linotype"/>
        </w:rPr>
        <w:t xml:space="preserve">da engelsiz değil. Bisiklet yolumuz yok. Yer olmadığı için o da yok. Kentin içinde </w:t>
      </w:r>
      <w:r w:rsidRPr="00C93BDB">
        <w:rPr>
          <w:rFonts w:ascii="Palatino Linotype" w:hAnsi="Palatino Linotype"/>
        </w:rPr>
        <w:t>Karayollar</w:t>
      </w:r>
      <w:r w:rsidR="003B71B5" w:rsidRPr="00C93BDB">
        <w:rPr>
          <w:rFonts w:ascii="Palatino Linotype" w:hAnsi="Palatino Linotype"/>
        </w:rPr>
        <w:t>ı var, orası t</w:t>
      </w:r>
      <w:r w:rsidRPr="00C93BDB">
        <w:rPr>
          <w:rFonts w:ascii="Palatino Linotype" w:hAnsi="Palatino Linotype"/>
        </w:rPr>
        <w:t>rafikten azad</w:t>
      </w:r>
      <w:r w:rsidR="003B71B5" w:rsidRPr="00C93BDB">
        <w:rPr>
          <w:rFonts w:ascii="Palatino Linotype" w:hAnsi="Palatino Linotype"/>
        </w:rPr>
        <w:t>e</w:t>
      </w:r>
      <w:r w:rsidRPr="00C93BDB">
        <w:rPr>
          <w:rFonts w:ascii="Palatino Linotype" w:hAnsi="Palatino Linotype"/>
        </w:rPr>
        <w:t xml:space="preserve"> edilebilecek bir çevre</w:t>
      </w:r>
      <w:r w:rsidR="003B71B5" w:rsidRPr="00C93BDB">
        <w:rPr>
          <w:rFonts w:ascii="Palatino Linotype" w:hAnsi="Palatino Linotype"/>
        </w:rPr>
        <w:t xml:space="preserve"> mi? </w:t>
      </w:r>
      <w:r w:rsidRPr="00C93BDB">
        <w:rPr>
          <w:rFonts w:ascii="Palatino Linotype" w:hAnsi="Palatino Linotype"/>
        </w:rPr>
        <w:t>Azad</w:t>
      </w:r>
      <w:r w:rsidR="003B71B5" w:rsidRPr="00C93BDB">
        <w:rPr>
          <w:rFonts w:ascii="Palatino Linotype" w:hAnsi="Palatino Linotype"/>
        </w:rPr>
        <w:t>e</w:t>
      </w:r>
      <w:r w:rsidRPr="00C93BDB">
        <w:rPr>
          <w:rFonts w:ascii="Palatino Linotype" w:hAnsi="Palatino Linotype"/>
        </w:rPr>
        <w:t xml:space="preserve"> edilmeyecekse </w:t>
      </w:r>
      <w:r w:rsidR="003B71B5" w:rsidRPr="00C93BDB">
        <w:rPr>
          <w:rFonts w:ascii="Palatino Linotype" w:hAnsi="Palatino Linotype"/>
        </w:rPr>
        <w:t xml:space="preserve">eğer, </w:t>
      </w:r>
      <w:r w:rsidRPr="00C93BDB">
        <w:rPr>
          <w:rFonts w:ascii="Palatino Linotype" w:hAnsi="Palatino Linotype"/>
        </w:rPr>
        <w:t>rekreasyon alanlarına geçiş için yine klasik b</w:t>
      </w:r>
      <w:r w:rsidR="003B71B5" w:rsidRPr="00C93BDB">
        <w:rPr>
          <w:rFonts w:ascii="Palatino Linotype" w:hAnsi="Palatino Linotype"/>
        </w:rPr>
        <w:t xml:space="preserve">ir üst geçit mi düşünülüyor? </w:t>
      </w:r>
      <w:r w:rsidRPr="00C93BDB">
        <w:rPr>
          <w:rFonts w:ascii="Palatino Linotype" w:hAnsi="Palatino Linotype"/>
        </w:rPr>
        <w:t>Yoksa bir yeşil köprü tarzı bir şey düşünülebilir mi?</w:t>
      </w:r>
      <w:r w:rsidRPr="00C93BDB">
        <w:rPr>
          <w:rFonts w:ascii="Palatino Linotype" w:hAnsi="Palatino Linotype"/>
        </w:rPr>
        <w:br/>
      </w:r>
      <w:r w:rsidRPr="00C93BDB">
        <w:rPr>
          <w:rFonts w:ascii="Palatino Linotype" w:hAnsi="Palatino Linotype"/>
        </w:rPr>
        <w:br/>
      </w:r>
      <w:r w:rsidR="003B71B5" w:rsidRPr="00C93BDB">
        <w:rPr>
          <w:rFonts w:ascii="Palatino Linotype" w:hAnsi="Palatino Linotype"/>
        </w:rPr>
        <w:t xml:space="preserve">Mevcutta </w:t>
      </w:r>
      <w:r w:rsidRPr="00C93BDB">
        <w:rPr>
          <w:rFonts w:ascii="Palatino Linotype" w:hAnsi="Palatino Linotype"/>
        </w:rPr>
        <w:t>üst geçit var ama çoğunlu</w:t>
      </w:r>
      <w:r w:rsidR="00002C26" w:rsidRPr="00C93BDB">
        <w:rPr>
          <w:rFonts w:ascii="Palatino Linotype" w:hAnsi="Palatino Linotype"/>
        </w:rPr>
        <w:t>kla kullanılmıyor. Bir çok yerde var ama g</w:t>
      </w:r>
      <w:r w:rsidRPr="00C93BDB">
        <w:rPr>
          <w:rFonts w:ascii="Palatino Linotype" w:hAnsi="Palatino Linotype"/>
        </w:rPr>
        <w:t>örsel bir anlam</w:t>
      </w:r>
      <w:r w:rsidR="00002C26" w:rsidRPr="00C93BDB">
        <w:rPr>
          <w:rFonts w:ascii="Palatino Linotype" w:hAnsi="Palatino Linotype"/>
        </w:rPr>
        <w:t>ı da</w:t>
      </w:r>
      <w:r w:rsidRPr="00C93BDB">
        <w:rPr>
          <w:rFonts w:ascii="Palatino Linotype" w:hAnsi="Palatino Linotype"/>
        </w:rPr>
        <w:t xml:space="preserve">, ifadesi </w:t>
      </w:r>
      <w:r w:rsidR="00002C26" w:rsidRPr="00C93BDB">
        <w:rPr>
          <w:rFonts w:ascii="Palatino Linotype" w:hAnsi="Palatino Linotype"/>
        </w:rPr>
        <w:t xml:space="preserve">de yok. Zaten </w:t>
      </w:r>
      <w:r w:rsidRPr="00C93BDB">
        <w:rPr>
          <w:rFonts w:ascii="Palatino Linotype" w:hAnsi="Palatino Linotype"/>
        </w:rPr>
        <w:t>kullanılmadığı</w:t>
      </w:r>
      <w:r w:rsidR="00002C26" w:rsidRPr="00C93BDB">
        <w:rPr>
          <w:rFonts w:ascii="Palatino Linotype" w:hAnsi="Palatino Linotype"/>
        </w:rPr>
        <w:t xml:space="preserve"> için de çok da anlamlı değil, yine karayolu tercih ediliyor, kazalar oluyor.</w:t>
      </w:r>
      <w:r w:rsidR="00535279" w:rsidRPr="00C93BDB">
        <w:rPr>
          <w:rFonts w:ascii="Palatino Linotype" w:hAnsi="Palatino Linotype"/>
        </w:rPr>
        <w:t xml:space="preserve"> </w:t>
      </w:r>
      <w:r w:rsidRPr="00C93BDB">
        <w:rPr>
          <w:rFonts w:ascii="Palatino Linotype" w:hAnsi="Palatino Linotype"/>
        </w:rPr>
        <w:t>Burası trafikten azad</w:t>
      </w:r>
      <w:r w:rsidR="00535279" w:rsidRPr="00C93BDB">
        <w:rPr>
          <w:rFonts w:ascii="Palatino Linotype" w:hAnsi="Palatino Linotype"/>
        </w:rPr>
        <w:t>e</w:t>
      </w:r>
      <w:r w:rsidRPr="00C93BDB">
        <w:rPr>
          <w:rFonts w:ascii="Palatino Linotype" w:hAnsi="Palatino Linotype"/>
        </w:rPr>
        <w:t xml:space="preserve"> edilecek bir proje olarak mı gündeme gelecek?</w:t>
      </w:r>
      <w:r w:rsidR="00535279" w:rsidRPr="00C93BDB">
        <w:rPr>
          <w:rFonts w:ascii="Palatino Linotype" w:hAnsi="Palatino Linotype"/>
        </w:rPr>
        <w:t xml:space="preserve"> </w:t>
      </w:r>
      <w:r w:rsidRPr="00C93BDB">
        <w:rPr>
          <w:rFonts w:ascii="Palatino Linotype" w:hAnsi="Palatino Linotype"/>
        </w:rPr>
        <w:t>Azad</w:t>
      </w:r>
      <w:r w:rsidR="00535279" w:rsidRPr="00C93BDB">
        <w:rPr>
          <w:rFonts w:ascii="Palatino Linotype" w:hAnsi="Palatino Linotype"/>
        </w:rPr>
        <w:t>e</w:t>
      </w:r>
      <w:r w:rsidRPr="00C93BDB">
        <w:rPr>
          <w:rFonts w:ascii="Palatino Linotype" w:hAnsi="Palatino Linotype"/>
        </w:rPr>
        <w:t xml:space="preserve"> edilmeyecekse bağlantıyı nasıl kuracaksınız?</w:t>
      </w:r>
    </w:p>
    <w:p w:rsidR="00535279" w:rsidRPr="00C93BDB" w:rsidRDefault="00535279" w:rsidP="00C93BDB">
      <w:pPr>
        <w:spacing w:after="0" w:line="240" w:lineRule="auto"/>
        <w:jc w:val="both"/>
        <w:rPr>
          <w:rFonts w:ascii="Palatino Linotype" w:hAnsi="Palatino Linotype"/>
          <w:b/>
        </w:rPr>
      </w:pPr>
      <w:r w:rsidRPr="00C93BDB">
        <w:rPr>
          <w:rFonts w:ascii="Palatino Linotype" w:hAnsi="Palatino Linotype"/>
          <w:b/>
        </w:rPr>
        <w:t xml:space="preserve">TUĞBA YAZICI – Hopa Kent Hakkı Derneği </w:t>
      </w:r>
    </w:p>
    <w:p w:rsidR="004833CF" w:rsidRPr="00C93BDB" w:rsidRDefault="00535279" w:rsidP="00C93BDB">
      <w:pPr>
        <w:spacing w:after="0" w:line="240" w:lineRule="auto"/>
        <w:jc w:val="both"/>
        <w:rPr>
          <w:rFonts w:ascii="Palatino Linotype" w:hAnsi="Palatino Linotype"/>
        </w:rPr>
      </w:pPr>
      <w:r w:rsidRPr="00C93BDB">
        <w:rPr>
          <w:rFonts w:ascii="Palatino Linotype" w:hAnsi="Palatino Linotype"/>
        </w:rPr>
        <w:t xml:space="preserve">Bu yarışmaya kaç kişi katılacak? </w:t>
      </w:r>
      <w:r w:rsidR="009C3F54" w:rsidRPr="00C93BDB">
        <w:rPr>
          <w:rFonts w:ascii="Palatino Linotype" w:hAnsi="Palatino Linotype"/>
        </w:rPr>
        <w:t xml:space="preserve">Ödül </w:t>
      </w:r>
      <w:r w:rsidRPr="00C93BDB">
        <w:rPr>
          <w:rFonts w:ascii="Palatino Linotype" w:hAnsi="Palatino Linotype"/>
        </w:rPr>
        <w:t xml:space="preserve">bir motivasyon. Bunun için katılabilirler. </w:t>
      </w:r>
      <w:r w:rsidR="009C3F54" w:rsidRPr="00C93BDB">
        <w:rPr>
          <w:rFonts w:ascii="Palatino Linotype" w:hAnsi="Palatino Linotype"/>
        </w:rPr>
        <w:t>Ama belki bazı yerleri de kolaylaş</w:t>
      </w:r>
      <w:r w:rsidRPr="00C93BDB">
        <w:rPr>
          <w:rFonts w:ascii="Palatino Linotype" w:hAnsi="Palatino Linotype"/>
        </w:rPr>
        <w:t xml:space="preserve">tırmak gerekebilir. </w:t>
      </w:r>
      <w:r w:rsidR="009C3F54" w:rsidRPr="00C93BDB">
        <w:rPr>
          <w:rFonts w:ascii="Palatino Linotype" w:hAnsi="Palatino Linotype"/>
        </w:rPr>
        <w:t>Yarışmaya katılacak olan kişi veya kişiler</w:t>
      </w:r>
      <w:r w:rsidRPr="00C93BDB">
        <w:rPr>
          <w:rFonts w:ascii="Palatino Linotype" w:hAnsi="Palatino Linotype"/>
        </w:rPr>
        <w:t xml:space="preserve">e </w:t>
      </w:r>
      <w:r w:rsidR="009C3F54" w:rsidRPr="00C93BDB">
        <w:rPr>
          <w:rFonts w:ascii="Palatino Linotype" w:hAnsi="Palatino Linotype"/>
        </w:rPr>
        <w:t>bir alan tanıyıp buraya bir süre gelmeleri, konaklamaları konusunda bel</w:t>
      </w:r>
      <w:r w:rsidRPr="00C93BDB">
        <w:rPr>
          <w:rFonts w:ascii="Palatino Linotype" w:hAnsi="Palatino Linotype"/>
        </w:rPr>
        <w:t xml:space="preserve">ki belediye yardımcı olabilir. </w:t>
      </w:r>
      <w:r w:rsidR="009C3F54" w:rsidRPr="00C93BDB">
        <w:rPr>
          <w:rFonts w:ascii="Palatino Linotype" w:hAnsi="Palatino Linotype"/>
        </w:rPr>
        <w:t>Çünkü genelde şöyle şeyler olabiliyor, birazcık da d</w:t>
      </w:r>
      <w:r w:rsidRPr="00C93BDB">
        <w:rPr>
          <w:rFonts w:ascii="Palatino Linotype" w:hAnsi="Palatino Linotype"/>
        </w:rPr>
        <w:t>eneyimlediğim için söylüyorum.</w:t>
      </w:r>
      <w:r w:rsidRPr="00C93BDB">
        <w:rPr>
          <w:rFonts w:ascii="Palatino Linotype" w:hAnsi="Palatino Linotype"/>
        </w:rPr>
        <w:br/>
      </w:r>
      <w:r w:rsidR="009C3F54" w:rsidRPr="00C93BDB">
        <w:rPr>
          <w:rFonts w:ascii="Palatino Linotype" w:hAnsi="Palatino Linotype"/>
        </w:rPr>
        <w:t>Yani yarışma açılıyor, böyle katılımcı süreçler yürütülüyor ya da yürütülmüyor, ödül de veriliyor ama yarışmaya bir proje baş</w:t>
      </w:r>
      <w:r w:rsidRPr="00C93BDB">
        <w:rPr>
          <w:rFonts w:ascii="Palatino Linotype" w:hAnsi="Palatino Linotype"/>
        </w:rPr>
        <w:t xml:space="preserve">vuruyor, iki proje başvuruyor. </w:t>
      </w:r>
      <w:r w:rsidR="009C3F54" w:rsidRPr="00C93BDB">
        <w:rPr>
          <w:rFonts w:ascii="Palatino Linotype" w:hAnsi="Palatino Linotype"/>
        </w:rPr>
        <w:t xml:space="preserve">Bu da hani buradaki bütün emeği </w:t>
      </w:r>
      <w:r w:rsidRPr="00C93BDB">
        <w:rPr>
          <w:rFonts w:ascii="Palatino Linotype" w:hAnsi="Palatino Linotype"/>
        </w:rPr>
        <w:t xml:space="preserve">hiçe sayacak bir şey. </w:t>
      </w:r>
      <w:r w:rsidR="009C3F54" w:rsidRPr="00C93BDB">
        <w:rPr>
          <w:rFonts w:ascii="Palatino Linotype" w:hAnsi="Palatino Linotype"/>
        </w:rPr>
        <w:t>Dolayısıyla orada yarışma</w:t>
      </w:r>
      <w:r w:rsidRPr="00C93BDB">
        <w:rPr>
          <w:rFonts w:ascii="Palatino Linotype" w:hAnsi="Palatino Linotype"/>
        </w:rPr>
        <w:t>ya katılacak ekiplerin de işini kolaylaştıracak</w:t>
      </w:r>
      <w:r w:rsidR="009C3F54" w:rsidRPr="00C93BDB">
        <w:rPr>
          <w:rFonts w:ascii="Palatino Linotype" w:hAnsi="Palatino Linotype"/>
        </w:rPr>
        <w:t>, biraz daha motive edecek araçlar geliştirirsek hem bizim açımız</w:t>
      </w:r>
      <w:r w:rsidRPr="00C93BDB">
        <w:rPr>
          <w:rFonts w:ascii="Palatino Linotype" w:hAnsi="Palatino Linotype"/>
        </w:rPr>
        <w:t>dan</w:t>
      </w:r>
      <w:r w:rsidR="009C3F54" w:rsidRPr="00C93BDB">
        <w:rPr>
          <w:rFonts w:ascii="Palatino Linotype" w:hAnsi="Palatino Linotype"/>
        </w:rPr>
        <w:t xml:space="preserve"> hem onlar açısından sağlıklı bir dönüş de alabiliriz diye düşünüyorum.</w:t>
      </w:r>
    </w:p>
    <w:p w:rsidR="004833CF" w:rsidRPr="00C93BDB" w:rsidRDefault="009C3F54" w:rsidP="00C93BDB">
      <w:pPr>
        <w:spacing w:after="0" w:line="240" w:lineRule="auto"/>
        <w:jc w:val="both"/>
        <w:rPr>
          <w:rFonts w:ascii="Palatino Linotype" w:hAnsi="Palatino Linotype"/>
        </w:rPr>
      </w:pPr>
      <w:r w:rsidRPr="00C93BDB">
        <w:rPr>
          <w:rFonts w:ascii="Palatino Linotype" w:hAnsi="Palatino Linotype"/>
        </w:rPr>
        <w:br/>
      </w:r>
    </w:p>
    <w:p w:rsidR="004833CF" w:rsidRPr="00C93BDB" w:rsidRDefault="00E02A6C" w:rsidP="00C93BDB">
      <w:pPr>
        <w:spacing w:after="0" w:line="240" w:lineRule="auto"/>
        <w:jc w:val="both"/>
        <w:rPr>
          <w:rFonts w:ascii="Palatino Linotype" w:hAnsi="Palatino Linotype"/>
          <w:b/>
        </w:rPr>
      </w:pPr>
      <w:r w:rsidRPr="00C93BDB">
        <w:rPr>
          <w:rFonts w:ascii="Palatino Linotype" w:hAnsi="Palatino Linotype"/>
          <w:b/>
        </w:rPr>
        <w:t>İSHAK KARABULUT – Emekli Öğretmen</w:t>
      </w:r>
    </w:p>
    <w:p w:rsidR="004833CF" w:rsidRPr="00C93BDB" w:rsidRDefault="00E02A6C" w:rsidP="00C93BDB">
      <w:pPr>
        <w:spacing w:after="0" w:line="240" w:lineRule="auto"/>
        <w:jc w:val="both"/>
        <w:rPr>
          <w:rFonts w:ascii="Palatino Linotype" w:hAnsi="Palatino Linotype"/>
        </w:rPr>
      </w:pPr>
      <w:r w:rsidRPr="00C93BDB">
        <w:rPr>
          <w:rFonts w:ascii="Palatino Linotype" w:hAnsi="Palatino Linotype"/>
        </w:rPr>
        <w:t xml:space="preserve">Hopa’da aktif, </w:t>
      </w:r>
      <w:r w:rsidR="009C3F54" w:rsidRPr="00C93BDB">
        <w:rPr>
          <w:rFonts w:ascii="Palatino Linotype" w:hAnsi="Palatino Linotype"/>
        </w:rPr>
        <w:t>tuttuğu</w:t>
      </w:r>
      <w:r w:rsidRPr="00C93BDB">
        <w:rPr>
          <w:rFonts w:ascii="Palatino Linotype" w:hAnsi="Palatino Linotype"/>
        </w:rPr>
        <w:t>n</w:t>
      </w:r>
      <w:r w:rsidR="009C3F54" w:rsidRPr="00C93BDB">
        <w:rPr>
          <w:rFonts w:ascii="Palatino Linotype" w:hAnsi="Palatino Linotype"/>
        </w:rPr>
        <w:t>u koparan</w:t>
      </w:r>
      <w:r w:rsidRPr="00C93BDB">
        <w:rPr>
          <w:rFonts w:ascii="Palatino Linotype" w:hAnsi="Palatino Linotype"/>
        </w:rPr>
        <w:t>,</w:t>
      </w:r>
      <w:r w:rsidR="009C3F54" w:rsidRPr="00C93BDB">
        <w:rPr>
          <w:rFonts w:ascii="Palatino Linotype" w:hAnsi="Palatino Linotype"/>
        </w:rPr>
        <w:t xml:space="preserve"> ama maalesef ortam olmadığı için imkan olmadığı için bu potansiyelini çok menfi bir şekilde kullanan gençlerimiz var</w:t>
      </w:r>
      <w:r w:rsidRPr="00C93BDB">
        <w:rPr>
          <w:rFonts w:ascii="Palatino Linotype" w:hAnsi="Palatino Linotype"/>
        </w:rPr>
        <w:t xml:space="preserve">. </w:t>
      </w:r>
      <w:r w:rsidR="009C3F54" w:rsidRPr="00C93BDB">
        <w:rPr>
          <w:rFonts w:ascii="Palatino Linotype" w:hAnsi="Palatino Linotype"/>
        </w:rPr>
        <w:t>Bun</w:t>
      </w:r>
      <w:r w:rsidRPr="00C93BDB">
        <w:rPr>
          <w:rFonts w:ascii="Palatino Linotype" w:hAnsi="Palatino Linotype"/>
        </w:rPr>
        <w:t>u</w:t>
      </w:r>
      <w:r w:rsidR="009C3F54" w:rsidRPr="00C93BDB">
        <w:rPr>
          <w:rFonts w:ascii="Palatino Linotype" w:hAnsi="Palatino Linotype"/>
        </w:rPr>
        <w:t xml:space="preserve"> ku</w:t>
      </w:r>
      <w:r w:rsidRPr="00C93BDB">
        <w:rPr>
          <w:rFonts w:ascii="Palatino Linotype" w:hAnsi="Palatino Linotype"/>
        </w:rPr>
        <w:t>llanmak gerekiyor.</w:t>
      </w:r>
      <w:r w:rsidRPr="00C93BDB">
        <w:rPr>
          <w:rFonts w:ascii="Palatino Linotype" w:hAnsi="Palatino Linotype"/>
        </w:rPr>
        <w:br/>
      </w:r>
      <w:r w:rsidR="009C3F54" w:rsidRPr="00C93BDB">
        <w:rPr>
          <w:rFonts w:ascii="Palatino Linotype" w:hAnsi="Palatino Linotype"/>
        </w:rPr>
        <w:t xml:space="preserve">Bizim çocuklarımız aslında Türkiye'nin spor ve sosyal etkinliklerin altyapısını oluşturan bir </w:t>
      </w:r>
      <w:r w:rsidRPr="00C93BDB">
        <w:rPr>
          <w:rFonts w:ascii="Palatino Linotype" w:hAnsi="Palatino Linotype"/>
        </w:rPr>
        <w:t>kapasitede. Eğer gençlerimize fırsat verilirse</w:t>
      </w:r>
      <w:r w:rsidR="009C3F54" w:rsidRPr="00C93BDB">
        <w:rPr>
          <w:rFonts w:ascii="Palatino Linotype" w:hAnsi="Palatino Linotype"/>
        </w:rPr>
        <w:t xml:space="preserve"> Türkiye buradan doğru uçmaya başlar diye düşünüyorum</w:t>
      </w:r>
      <w:r w:rsidRPr="00C93BDB">
        <w:rPr>
          <w:rFonts w:ascii="Palatino Linotype" w:hAnsi="Palatino Linotype"/>
        </w:rPr>
        <w:t xml:space="preserve">. </w:t>
      </w:r>
      <w:r w:rsidR="009C3F54" w:rsidRPr="00C93BDB">
        <w:rPr>
          <w:rFonts w:ascii="Palatino Linotype" w:hAnsi="Palatino Linotype"/>
        </w:rPr>
        <w:t>Av</w:t>
      </w:r>
      <w:r w:rsidRPr="00C93BDB">
        <w:rPr>
          <w:rFonts w:ascii="Palatino Linotype" w:hAnsi="Palatino Linotype"/>
        </w:rPr>
        <w:t xml:space="preserve">rupa’yı bile kurtarabilir bu gençlik. </w:t>
      </w:r>
      <w:r w:rsidR="009C3F54" w:rsidRPr="00C93BDB">
        <w:rPr>
          <w:rFonts w:ascii="Palatino Linotype" w:hAnsi="Palatino Linotype"/>
        </w:rPr>
        <w:t>Gerçekten çok canlı, dinamik bir genç</w:t>
      </w:r>
      <w:r w:rsidRPr="00C93BDB">
        <w:rPr>
          <w:rFonts w:ascii="Palatino Linotype" w:hAnsi="Palatino Linotype"/>
        </w:rPr>
        <w:t xml:space="preserve"> yapısı var Hopa’nın. </w:t>
      </w:r>
    </w:p>
    <w:p w:rsidR="0048005C" w:rsidRPr="00C93BDB" w:rsidRDefault="00E02A6C" w:rsidP="00C93BDB">
      <w:pPr>
        <w:spacing w:after="0" w:line="240" w:lineRule="auto"/>
        <w:jc w:val="both"/>
        <w:rPr>
          <w:rFonts w:ascii="Palatino Linotype" w:hAnsi="Palatino Linotype"/>
          <w:b/>
        </w:rPr>
      </w:pPr>
      <w:r w:rsidRPr="00C93BDB">
        <w:rPr>
          <w:rFonts w:ascii="Palatino Linotype" w:hAnsi="Palatino Linotype"/>
          <w:b/>
        </w:rPr>
        <w:t xml:space="preserve">NECATİ BEY </w:t>
      </w:r>
    </w:p>
    <w:p w:rsidR="00102CF9" w:rsidRPr="00C93BDB" w:rsidRDefault="00E02A6C" w:rsidP="00C93BDB">
      <w:pPr>
        <w:spacing w:after="0" w:line="240" w:lineRule="auto"/>
        <w:jc w:val="both"/>
        <w:rPr>
          <w:rFonts w:ascii="Palatino Linotype" w:hAnsi="Palatino Linotype"/>
        </w:rPr>
      </w:pPr>
      <w:r w:rsidRPr="00C93BDB">
        <w:rPr>
          <w:rFonts w:ascii="Palatino Linotype" w:hAnsi="Palatino Linotype"/>
        </w:rPr>
        <w:t>B</w:t>
      </w:r>
      <w:r w:rsidR="009C3F54" w:rsidRPr="00C93BDB">
        <w:rPr>
          <w:rFonts w:ascii="Palatino Linotype" w:hAnsi="Palatino Linotype"/>
        </w:rPr>
        <w:t>ir genç ol</w:t>
      </w:r>
      <w:r w:rsidRPr="00C93BDB">
        <w:rPr>
          <w:rFonts w:ascii="Palatino Linotype" w:hAnsi="Palatino Linotype"/>
        </w:rPr>
        <w:t xml:space="preserve">arak söz almak istedim ben de. Yani şöyle açıkçası, </w:t>
      </w:r>
      <w:r w:rsidR="009C3F54" w:rsidRPr="00C93BDB">
        <w:rPr>
          <w:rFonts w:ascii="Palatino Linotype" w:hAnsi="Palatino Linotype"/>
        </w:rPr>
        <w:t>etrafımda</w:t>
      </w:r>
      <w:r w:rsidRPr="00C93BDB">
        <w:rPr>
          <w:rFonts w:ascii="Palatino Linotype" w:hAnsi="Palatino Linotype"/>
        </w:rPr>
        <w:t xml:space="preserve"> </w:t>
      </w:r>
      <w:r w:rsidR="009C3F54" w:rsidRPr="00C93BDB">
        <w:rPr>
          <w:rFonts w:ascii="Palatino Linotype" w:hAnsi="Palatino Linotype"/>
        </w:rPr>
        <w:t xml:space="preserve">benden </w:t>
      </w:r>
      <w:r w:rsidRPr="00C93BDB">
        <w:rPr>
          <w:rFonts w:ascii="Palatino Linotype" w:hAnsi="Palatino Linotype"/>
        </w:rPr>
        <w:t>yaşı daha küçük g</w:t>
      </w:r>
      <w:r w:rsidR="009C3F54" w:rsidRPr="00C93BDB">
        <w:rPr>
          <w:rFonts w:ascii="Palatino Linotype" w:hAnsi="Palatino Linotype"/>
        </w:rPr>
        <w:t xml:space="preserve">rupları gördükçe </w:t>
      </w:r>
      <w:r w:rsidRPr="00C93BDB">
        <w:rPr>
          <w:rFonts w:ascii="Palatino Linotype" w:hAnsi="Palatino Linotype"/>
        </w:rPr>
        <w:t xml:space="preserve">açıkçası çok umutsuzlanıyorum. </w:t>
      </w:r>
      <w:r w:rsidR="009C3F54" w:rsidRPr="00C93BDB">
        <w:rPr>
          <w:rFonts w:ascii="Palatino Linotype" w:hAnsi="Palatino Linotype"/>
        </w:rPr>
        <w:t>Ciddi bir</w:t>
      </w:r>
      <w:r w:rsidRPr="00C93BDB">
        <w:rPr>
          <w:rFonts w:ascii="Palatino Linotype" w:hAnsi="Palatino Linotype"/>
        </w:rPr>
        <w:t xml:space="preserve"> madde bağımlılığı sorunu var. Bu </w:t>
      </w:r>
      <w:r w:rsidR="009C3F54" w:rsidRPr="00C93BDB">
        <w:rPr>
          <w:rFonts w:ascii="Palatino Linotype" w:hAnsi="Palatino Linotype"/>
        </w:rPr>
        <w:t>da aslında yaşam alanlarımız</w:t>
      </w:r>
      <w:r w:rsidRPr="00C93BDB">
        <w:rPr>
          <w:rFonts w:ascii="Palatino Linotype" w:hAnsi="Palatino Linotype"/>
        </w:rPr>
        <w:t>ın olmamasından kaynaklanıyor.</w:t>
      </w:r>
      <w:r w:rsidR="00332703" w:rsidRPr="00C93BDB">
        <w:rPr>
          <w:rFonts w:ascii="Palatino Linotype" w:hAnsi="Palatino Linotype"/>
        </w:rPr>
        <w:t xml:space="preserve"> Daha kamusal alanlara ihtiyacımız var. </w:t>
      </w:r>
      <w:r w:rsidR="009C3F54" w:rsidRPr="00C93BDB">
        <w:rPr>
          <w:rFonts w:ascii="Palatino Linotype" w:hAnsi="Palatino Linotype"/>
        </w:rPr>
        <w:t>Bu</w:t>
      </w:r>
      <w:r w:rsidR="00332703" w:rsidRPr="00C93BDB">
        <w:rPr>
          <w:rFonts w:ascii="Palatino Linotype" w:hAnsi="Palatino Linotype"/>
        </w:rPr>
        <w:t>nun eksikliği</w:t>
      </w:r>
      <w:r w:rsidR="009C3F54" w:rsidRPr="00C93BDB">
        <w:rPr>
          <w:rFonts w:ascii="Palatino Linotype" w:hAnsi="Palatino Linotype"/>
        </w:rPr>
        <w:t xml:space="preserve"> bi</w:t>
      </w:r>
      <w:r w:rsidRPr="00C93BDB">
        <w:rPr>
          <w:rFonts w:ascii="Palatino Linotype" w:hAnsi="Palatino Linotype"/>
        </w:rPr>
        <w:t>r</w:t>
      </w:r>
      <w:r w:rsidR="009C3F54" w:rsidRPr="00C93BDB">
        <w:rPr>
          <w:rFonts w:ascii="Palatino Linotype" w:hAnsi="Palatino Linotype"/>
        </w:rPr>
        <w:t xml:space="preserve"> çözümsüzlüğe yol açıyor.</w:t>
      </w:r>
      <w:r w:rsidR="009C3F54" w:rsidRPr="00C93BDB">
        <w:rPr>
          <w:rFonts w:ascii="Palatino Linotype" w:hAnsi="Palatino Linotype"/>
        </w:rPr>
        <w:br/>
      </w:r>
    </w:p>
    <w:p w:rsidR="004833CF" w:rsidRPr="00C93BDB" w:rsidRDefault="00E02A6C" w:rsidP="00C93BDB">
      <w:pPr>
        <w:spacing w:after="0" w:line="240" w:lineRule="auto"/>
        <w:jc w:val="both"/>
        <w:rPr>
          <w:rFonts w:ascii="Palatino Linotype" w:hAnsi="Palatino Linotype"/>
        </w:rPr>
      </w:pPr>
      <w:r w:rsidRPr="00C93BDB">
        <w:rPr>
          <w:rFonts w:ascii="Palatino Linotype" w:hAnsi="Palatino Linotype"/>
        </w:rPr>
        <w:t xml:space="preserve">Artvin eskiden </w:t>
      </w:r>
      <w:r w:rsidR="009C3F54" w:rsidRPr="00C93BDB">
        <w:rPr>
          <w:rFonts w:ascii="Palatino Linotype" w:hAnsi="Palatino Linotype"/>
        </w:rPr>
        <w:t xml:space="preserve">eğitim oranı en yüksek olan </w:t>
      </w:r>
      <w:r w:rsidRPr="00C93BDB">
        <w:rPr>
          <w:rFonts w:ascii="Palatino Linotype" w:hAnsi="Palatino Linotype"/>
        </w:rPr>
        <w:t>kentlerden</w:t>
      </w:r>
      <w:r w:rsidR="009C3F54" w:rsidRPr="00C93BDB">
        <w:rPr>
          <w:rFonts w:ascii="Palatino Linotype" w:hAnsi="Palatino Linotype"/>
        </w:rPr>
        <w:t xml:space="preserve"> biriyken şu anda en</w:t>
      </w:r>
      <w:r w:rsidRPr="00C93BDB">
        <w:rPr>
          <w:rFonts w:ascii="Palatino Linotype" w:hAnsi="Palatino Linotype"/>
        </w:rPr>
        <w:t xml:space="preserve"> alt seviyelere inmiş durumda. </w:t>
      </w:r>
      <w:r w:rsidR="009C3F54" w:rsidRPr="00C93BDB">
        <w:rPr>
          <w:rFonts w:ascii="Palatino Linotype" w:hAnsi="Palatino Linotype"/>
        </w:rPr>
        <w:t>Çünkü b</w:t>
      </w:r>
      <w:r w:rsidRPr="00C93BDB">
        <w:rPr>
          <w:rFonts w:ascii="Palatino Linotype" w:hAnsi="Palatino Linotype"/>
        </w:rPr>
        <w:t xml:space="preserve">izlerin gelecek kaygıları var. Bu </w:t>
      </w:r>
      <w:r w:rsidR="009C3F54" w:rsidRPr="00C93BDB">
        <w:rPr>
          <w:rFonts w:ascii="Palatino Linotype" w:hAnsi="Palatino Linotype"/>
        </w:rPr>
        <w:t>gelecek kaygılar</w:t>
      </w:r>
      <w:r w:rsidRPr="00C93BDB">
        <w:rPr>
          <w:rFonts w:ascii="Palatino Linotype" w:hAnsi="Palatino Linotype"/>
        </w:rPr>
        <w:t xml:space="preserve">ını da ortadan kaldıramıyoruz. Açıkçası çok vahim bir durum. </w:t>
      </w:r>
      <w:r w:rsidR="009C3F54" w:rsidRPr="00C93BDB">
        <w:rPr>
          <w:rFonts w:ascii="Palatino Linotype" w:hAnsi="Palatino Linotype"/>
        </w:rPr>
        <w:t>Yani eğitim seviyesinin düşme sebeplerinden biri</w:t>
      </w:r>
      <w:r w:rsidR="00332703" w:rsidRPr="00C93BDB">
        <w:rPr>
          <w:rFonts w:ascii="Palatino Linotype" w:hAnsi="Palatino Linotype"/>
        </w:rPr>
        <w:t xml:space="preserve"> de bu. </w:t>
      </w:r>
      <w:r w:rsidR="009C3F54" w:rsidRPr="00C93BDB">
        <w:rPr>
          <w:rFonts w:ascii="Palatino Linotype" w:hAnsi="Palatino Linotype"/>
        </w:rPr>
        <w:t>Yani şu anda benim beş tane arkadaşım</w:t>
      </w:r>
      <w:r w:rsidRPr="00C93BDB">
        <w:rPr>
          <w:rFonts w:ascii="Palatino Linotype" w:hAnsi="Palatino Linotype"/>
        </w:rPr>
        <w:t xml:space="preserve"> varsa üçünün tırı var mesela. </w:t>
      </w:r>
      <w:r w:rsidR="009C3F54" w:rsidRPr="00C93BDB">
        <w:rPr>
          <w:rFonts w:ascii="Palatino Linotype" w:hAnsi="Palatino Linotype"/>
        </w:rPr>
        <w:t>Yani akademik kariyer de yaptılar ama bu akademik kariyerden kazanacaklar</w:t>
      </w:r>
      <w:r w:rsidRPr="00C93BDB">
        <w:rPr>
          <w:rFonts w:ascii="Palatino Linotype" w:hAnsi="Palatino Linotype"/>
        </w:rPr>
        <w:t>ı</w:t>
      </w:r>
      <w:r w:rsidR="009C3F54" w:rsidRPr="00C93BDB">
        <w:rPr>
          <w:rFonts w:ascii="Palatino Linotype" w:hAnsi="Palatino Linotype"/>
        </w:rPr>
        <w:t xml:space="preserve"> o </w:t>
      </w:r>
      <w:r w:rsidR="009C3F54" w:rsidRPr="00C93BDB">
        <w:rPr>
          <w:rFonts w:ascii="Palatino Linotype" w:hAnsi="Palatino Linotype"/>
        </w:rPr>
        <w:lastRenderedPageBreak/>
        <w:t>kadar az olduğu için bu insanlar buralara başvurmak zorunda kaldılar.</w:t>
      </w:r>
      <w:r w:rsidR="00332703" w:rsidRPr="00C93BDB">
        <w:rPr>
          <w:rFonts w:ascii="Palatino Linotype" w:hAnsi="Palatino Linotype"/>
        </w:rPr>
        <w:t xml:space="preserve"> En önemli sebeplerde biri de bu tür kaygılar. </w:t>
      </w:r>
    </w:p>
    <w:p w:rsidR="00332703" w:rsidRPr="00C93BDB" w:rsidRDefault="00332703" w:rsidP="00C93BDB">
      <w:pPr>
        <w:spacing w:after="0" w:line="240" w:lineRule="auto"/>
        <w:jc w:val="both"/>
        <w:rPr>
          <w:rFonts w:ascii="Palatino Linotype" w:hAnsi="Palatino Linotype"/>
          <w:b/>
        </w:rPr>
      </w:pPr>
      <w:r w:rsidRPr="00C93BDB">
        <w:rPr>
          <w:rFonts w:ascii="Palatino Linotype" w:hAnsi="Palatino Linotype"/>
          <w:b/>
        </w:rPr>
        <w:t xml:space="preserve">SÜMERAY HANIM </w:t>
      </w:r>
    </w:p>
    <w:p w:rsidR="004833CF" w:rsidRPr="00C93BDB" w:rsidRDefault="009C3F54" w:rsidP="00C93BDB">
      <w:pPr>
        <w:spacing w:after="0" w:line="240" w:lineRule="auto"/>
        <w:jc w:val="both"/>
        <w:rPr>
          <w:rFonts w:ascii="Palatino Linotype" w:hAnsi="Palatino Linotype"/>
        </w:rPr>
      </w:pPr>
      <w:r w:rsidRPr="00C93BDB">
        <w:rPr>
          <w:rFonts w:ascii="Palatino Linotype" w:hAnsi="Palatino Linotype"/>
        </w:rPr>
        <w:t>Gördüğü</w:t>
      </w:r>
      <w:r w:rsidR="00332703" w:rsidRPr="00C93BDB">
        <w:rPr>
          <w:rFonts w:ascii="Palatino Linotype" w:hAnsi="Palatino Linotype"/>
        </w:rPr>
        <w:t xml:space="preserve">m </w:t>
      </w:r>
      <w:r w:rsidRPr="00C93BDB">
        <w:rPr>
          <w:rFonts w:ascii="Palatino Linotype" w:hAnsi="Palatino Linotype"/>
        </w:rPr>
        <w:t>kadarıyla sadece sahi</w:t>
      </w:r>
      <w:r w:rsidR="00332703" w:rsidRPr="00C93BDB">
        <w:rPr>
          <w:rFonts w:ascii="Palatino Linotype" w:hAnsi="Palatino Linotype"/>
        </w:rPr>
        <w:t xml:space="preserve">l bölgesi değil, İnönü Caddesi’ni </w:t>
      </w:r>
      <w:r w:rsidRPr="00C93BDB">
        <w:rPr>
          <w:rFonts w:ascii="Palatino Linotype" w:hAnsi="Palatino Linotype"/>
        </w:rPr>
        <w:t>d</w:t>
      </w:r>
      <w:r w:rsidR="00332703" w:rsidRPr="00C93BDB">
        <w:rPr>
          <w:rFonts w:ascii="Palatino Linotype" w:hAnsi="Palatino Linotype"/>
        </w:rPr>
        <w:t xml:space="preserve">e içerisine alan bir projeden bahsediliyor. </w:t>
      </w:r>
      <w:r w:rsidRPr="00C93BDB">
        <w:rPr>
          <w:rFonts w:ascii="Palatino Linotype" w:hAnsi="Palatino Linotype"/>
        </w:rPr>
        <w:t xml:space="preserve">Genç nüfusu derken burada ticaretin de yoğun olarak yapıldığı, insanların işte alışveriş yaptığı, dükkanlarının bulunduğu, ben avukatım, </w:t>
      </w:r>
      <w:r w:rsidR="00332703" w:rsidRPr="00C93BDB">
        <w:rPr>
          <w:rFonts w:ascii="Palatino Linotype" w:hAnsi="Palatino Linotype"/>
        </w:rPr>
        <w:t>ofislerimiz orada, iş merkezi içerisinde</w:t>
      </w:r>
      <w:r w:rsidRPr="00C93BDB">
        <w:rPr>
          <w:rFonts w:ascii="Palatino Linotype" w:hAnsi="Palatino Linotype"/>
        </w:rPr>
        <w:t>, bizim için biraz işte otopark alanı vesaire bunların da değerlendirilmesi gerekli mi düşünüyorum?</w:t>
      </w:r>
    </w:p>
    <w:p w:rsidR="00332703" w:rsidRPr="00C93BDB" w:rsidRDefault="009C3F54" w:rsidP="00C93BDB">
      <w:pPr>
        <w:spacing w:after="0" w:line="240" w:lineRule="auto"/>
        <w:jc w:val="both"/>
        <w:rPr>
          <w:rFonts w:ascii="Palatino Linotype" w:hAnsi="Palatino Linotype"/>
          <w:b/>
        </w:rPr>
      </w:pPr>
      <w:r w:rsidRPr="00C93BDB">
        <w:rPr>
          <w:rFonts w:ascii="Palatino Linotype" w:hAnsi="Palatino Linotype"/>
        </w:rPr>
        <w:t>Sahil bölümüyle ticareti</w:t>
      </w:r>
      <w:r w:rsidR="00332703" w:rsidRPr="00C93BDB">
        <w:rPr>
          <w:rFonts w:ascii="Palatino Linotype" w:hAnsi="Palatino Linotype"/>
        </w:rPr>
        <w:t xml:space="preserve"> de</w:t>
      </w:r>
      <w:r w:rsidRPr="00C93BDB">
        <w:rPr>
          <w:rFonts w:ascii="Palatino Linotype" w:hAnsi="Palatino Linotype"/>
        </w:rPr>
        <w:t xml:space="preserve"> içine alan bölümün </w:t>
      </w:r>
      <w:r w:rsidR="00332703" w:rsidRPr="00C93BDB">
        <w:rPr>
          <w:rFonts w:ascii="Palatino Linotype" w:hAnsi="Palatino Linotype"/>
        </w:rPr>
        <w:t xml:space="preserve">ayrı ayrı </w:t>
      </w:r>
      <w:r w:rsidRPr="00C93BDB">
        <w:rPr>
          <w:rFonts w:ascii="Palatino Linotype" w:hAnsi="Palatino Linotype"/>
        </w:rPr>
        <w:t>değerlendirmesi gerektiği</w:t>
      </w:r>
      <w:r w:rsidR="00332703" w:rsidRPr="00C93BDB">
        <w:rPr>
          <w:rFonts w:ascii="Palatino Linotype" w:hAnsi="Palatino Linotype"/>
        </w:rPr>
        <w:t xml:space="preserve">ni düşünüyorum. </w:t>
      </w:r>
      <w:r w:rsidRPr="00C93BDB">
        <w:rPr>
          <w:rFonts w:ascii="Palatino Linotype" w:hAnsi="Palatino Linotype"/>
        </w:rPr>
        <w:br/>
      </w:r>
      <w:r w:rsidRPr="00C93BDB">
        <w:rPr>
          <w:rFonts w:ascii="Palatino Linotype" w:hAnsi="Palatino Linotype"/>
        </w:rPr>
        <w:br/>
      </w:r>
      <w:r w:rsidR="00332703" w:rsidRPr="00C93BDB">
        <w:rPr>
          <w:rFonts w:ascii="Palatino Linotype" w:hAnsi="Palatino Linotype"/>
          <w:b/>
        </w:rPr>
        <w:t xml:space="preserve">OSMAN DEMİRCİOĞLU – Hopa Ticaret Odası </w:t>
      </w:r>
    </w:p>
    <w:p w:rsidR="004833CF" w:rsidRPr="00C93BDB" w:rsidRDefault="00332703" w:rsidP="00C93BDB">
      <w:pPr>
        <w:spacing w:after="0" w:line="240" w:lineRule="auto"/>
        <w:jc w:val="both"/>
        <w:rPr>
          <w:rFonts w:ascii="Palatino Linotype" w:hAnsi="Palatino Linotype"/>
        </w:rPr>
      </w:pPr>
      <w:r w:rsidRPr="00C93BDB">
        <w:rPr>
          <w:rFonts w:ascii="Palatino Linotype" w:hAnsi="Palatino Linotype"/>
        </w:rPr>
        <w:t>G</w:t>
      </w:r>
      <w:r w:rsidR="009C3F54" w:rsidRPr="00C93BDB">
        <w:rPr>
          <w:rFonts w:ascii="Palatino Linotype" w:hAnsi="Palatino Linotype"/>
        </w:rPr>
        <w:t xml:space="preserve">ençler konusunda </w:t>
      </w:r>
      <w:r w:rsidRPr="00C93BDB">
        <w:rPr>
          <w:rFonts w:ascii="Palatino Linotype" w:hAnsi="Palatino Linotype"/>
        </w:rPr>
        <w:t>Hopa’daki</w:t>
      </w:r>
      <w:r w:rsidR="009C3F54" w:rsidRPr="00C93BDB">
        <w:rPr>
          <w:rFonts w:ascii="Palatino Linotype" w:hAnsi="Palatino Linotype"/>
        </w:rPr>
        <w:t xml:space="preserve"> yerel yönetimlere ve STK'lara da bakarsanız meclisiyle yönetim </w:t>
      </w:r>
      <w:r w:rsidRPr="00C93BDB">
        <w:rPr>
          <w:rFonts w:ascii="Palatino Linotype" w:hAnsi="Palatino Linotype"/>
        </w:rPr>
        <w:t xml:space="preserve">kurullarıyla, zaten Hopa’yı şu anda gençler yönetiyor. </w:t>
      </w:r>
      <w:r w:rsidR="009C3F54" w:rsidRPr="00C93BDB">
        <w:rPr>
          <w:rFonts w:ascii="Palatino Linotype" w:hAnsi="Palatino Linotype"/>
        </w:rPr>
        <w:t>Tabii ki Sarp Sınır Kapısı'ndan kaynaklı eğitimini tamamlamayan, ticarete yönelen gençlerimizde de öncelikli olarak gümrük komisyonculuğu</w:t>
      </w:r>
      <w:r w:rsidRPr="00C93BDB">
        <w:rPr>
          <w:rFonts w:ascii="Palatino Linotype" w:hAnsi="Palatino Linotype"/>
        </w:rPr>
        <w:t>, mü</w:t>
      </w:r>
      <w:r w:rsidR="0048005C" w:rsidRPr="00C93BDB">
        <w:rPr>
          <w:rFonts w:ascii="Palatino Linotype" w:hAnsi="Palatino Linotype"/>
        </w:rPr>
        <w:t xml:space="preserve">şavirliği ve lojistik sektöründe, </w:t>
      </w:r>
      <w:r w:rsidR="009C3F54" w:rsidRPr="00C93BDB">
        <w:rPr>
          <w:rFonts w:ascii="Palatino Linotype" w:hAnsi="Palatino Linotype"/>
        </w:rPr>
        <w:t>H</w:t>
      </w:r>
      <w:r w:rsidR="0048005C" w:rsidRPr="00C93BDB">
        <w:rPr>
          <w:rFonts w:ascii="Palatino Linotype" w:hAnsi="Palatino Linotype"/>
        </w:rPr>
        <w:t>opa’nın</w:t>
      </w:r>
      <w:r w:rsidR="009C3F54" w:rsidRPr="00C93BDB">
        <w:rPr>
          <w:rFonts w:ascii="Palatino Linotype" w:hAnsi="Palatino Linotype"/>
        </w:rPr>
        <w:t xml:space="preserve"> önde gelen sektörü</w:t>
      </w:r>
      <w:r w:rsidR="0048005C" w:rsidRPr="00C93BDB">
        <w:rPr>
          <w:rFonts w:ascii="Palatino Linotype" w:hAnsi="Palatino Linotype"/>
        </w:rPr>
        <w:t xml:space="preserve"> o</w:t>
      </w:r>
      <w:r w:rsidR="009C3F54" w:rsidRPr="00C93BDB">
        <w:rPr>
          <w:rFonts w:ascii="Palatino Linotype" w:hAnsi="Palatino Linotype"/>
        </w:rPr>
        <w:t>lmasından ka</w:t>
      </w:r>
      <w:r w:rsidR="0048005C" w:rsidRPr="00C93BDB">
        <w:rPr>
          <w:rFonts w:ascii="Palatino Linotype" w:hAnsi="Palatino Linotype"/>
        </w:rPr>
        <w:t xml:space="preserve">ynaklı bir ağırlık söz konusu. </w:t>
      </w:r>
      <w:r w:rsidR="009C3F54" w:rsidRPr="00C93BDB">
        <w:rPr>
          <w:rFonts w:ascii="Palatino Linotype" w:hAnsi="Palatino Linotype"/>
        </w:rPr>
        <w:t>Bu da Sarp Sınır Kapısı'na bağlı.</w:t>
      </w:r>
      <w:r w:rsidR="009C3F54" w:rsidRPr="00C93BDB">
        <w:rPr>
          <w:rFonts w:ascii="Palatino Linotype" w:hAnsi="Palatino Linotype"/>
        </w:rPr>
        <w:br/>
      </w:r>
      <w:r w:rsidR="009C3F54" w:rsidRPr="00C93BDB">
        <w:rPr>
          <w:rFonts w:ascii="Palatino Linotype" w:hAnsi="Palatino Linotype"/>
        </w:rPr>
        <w:br/>
        <w:t>Madde bağımlılığı konusuna d</w:t>
      </w:r>
      <w:r w:rsidR="0048005C" w:rsidRPr="00C93BDB">
        <w:rPr>
          <w:rFonts w:ascii="Palatino Linotype" w:hAnsi="Palatino Linotype"/>
        </w:rPr>
        <w:t xml:space="preserve">a gelince şunu söyleyebilirim. </w:t>
      </w:r>
      <w:r w:rsidR="009C3F54" w:rsidRPr="00C93BDB">
        <w:rPr>
          <w:rFonts w:ascii="Palatino Linotype" w:hAnsi="Palatino Linotype"/>
        </w:rPr>
        <w:t>Bütün sınır kapıların</w:t>
      </w:r>
      <w:r w:rsidR="0048005C" w:rsidRPr="00C93BDB">
        <w:rPr>
          <w:rFonts w:ascii="Palatino Linotype" w:hAnsi="Palatino Linotype"/>
        </w:rPr>
        <w:t xml:space="preserve">da madde bağımlılığı ne yazık ki ön plana çıkıyor. </w:t>
      </w:r>
      <w:r w:rsidR="009C3F54" w:rsidRPr="00C93BDB">
        <w:rPr>
          <w:rFonts w:ascii="Palatino Linotype" w:hAnsi="Palatino Linotype"/>
        </w:rPr>
        <w:t xml:space="preserve">Ama Türkiye'nin sınırlarına baktığımızda </w:t>
      </w:r>
      <w:r w:rsidR="0048005C" w:rsidRPr="00C93BDB">
        <w:rPr>
          <w:rFonts w:ascii="Palatino Linotype" w:hAnsi="Palatino Linotype"/>
        </w:rPr>
        <w:t xml:space="preserve">Hopa </w:t>
      </w:r>
      <w:r w:rsidR="009C3F54" w:rsidRPr="00C93BDB">
        <w:rPr>
          <w:rFonts w:ascii="Palatino Linotype" w:hAnsi="Palatino Linotype"/>
        </w:rPr>
        <w:t>bu</w:t>
      </w:r>
      <w:r w:rsidR="0048005C" w:rsidRPr="00C93BDB">
        <w:rPr>
          <w:rFonts w:ascii="Palatino Linotype" w:hAnsi="Palatino Linotype"/>
        </w:rPr>
        <w:t xml:space="preserve"> anlamda en düşük seviyelerde. </w:t>
      </w:r>
      <w:r w:rsidR="009C3F54" w:rsidRPr="00C93BDB">
        <w:rPr>
          <w:rFonts w:ascii="Palatino Linotype" w:hAnsi="Palatino Linotype"/>
        </w:rPr>
        <w:t>Biz sıfırlamak adına da Sayın Belediye Başkanımız ve STK Başkanlarımızla birlikte yaptığımız top</w:t>
      </w:r>
      <w:r w:rsidR="0048005C" w:rsidRPr="00C93BDB">
        <w:rPr>
          <w:rFonts w:ascii="Palatino Linotype" w:hAnsi="Palatino Linotype"/>
        </w:rPr>
        <w:t xml:space="preserve">lantıda çalışmamızı başlattık. </w:t>
      </w:r>
      <w:r w:rsidR="009C3F54" w:rsidRPr="00C93BDB">
        <w:rPr>
          <w:rFonts w:ascii="Palatino Linotype" w:hAnsi="Palatino Linotype"/>
        </w:rPr>
        <w:t>İlgili kurumlarda görüşmelerimizi yapıp tekrardan bu konuda sıfıra indirecek şekildeki yol politikamızla devam edeceğiz.</w:t>
      </w:r>
    </w:p>
    <w:p w:rsidR="0048005C" w:rsidRPr="00C93BDB" w:rsidRDefault="009C3F54" w:rsidP="00C93BDB">
      <w:pPr>
        <w:spacing w:after="0" w:line="240" w:lineRule="auto"/>
        <w:jc w:val="both"/>
        <w:rPr>
          <w:rFonts w:ascii="Palatino Linotype" w:hAnsi="Palatino Linotype"/>
        </w:rPr>
      </w:pPr>
      <w:r w:rsidRPr="00C93BDB">
        <w:rPr>
          <w:rFonts w:ascii="Palatino Linotype" w:hAnsi="Palatino Linotype"/>
        </w:rPr>
        <w:t>Projeye bakacağımı</w:t>
      </w:r>
      <w:r w:rsidR="0048005C" w:rsidRPr="00C93BDB">
        <w:rPr>
          <w:rFonts w:ascii="Palatino Linotype" w:hAnsi="Palatino Linotype"/>
        </w:rPr>
        <w:t>zda da şu özeti çıkarabilirim. Hopa’da</w:t>
      </w:r>
      <w:r w:rsidRPr="00C93BDB">
        <w:rPr>
          <w:rFonts w:ascii="Palatino Linotype" w:hAnsi="Palatino Linotype"/>
        </w:rPr>
        <w:t xml:space="preserve"> coğrafyaya bakt</w:t>
      </w:r>
      <w:r w:rsidR="0048005C" w:rsidRPr="00C93BDB">
        <w:rPr>
          <w:rFonts w:ascii="Palatino Linotype" w:hAnsi="Palatino Linotype"/>
        </w:rPr>
        <w:t xml:space="preserve">ığımız zaman zor bir coğrafya. </w:t>
      </w:r>
      <w:r w:rsidRPr="00C93BDB">
        <w:rPr>
          <w:rFonts w:ascii="Palatino Linotype" w:hAnsi="Palatino Linotype"/>
        </w:rPr>
        <w:t>Şehir meydanına baktığı</w:t>
      </w:r>
      <w:r w:rsidR="0048005C" w:rsidRPr="00C93BDB">
        <w:rPr>
          <w:rFonts w:ascii="Palatino Linotype" w:hAnsi="Palatino Linotype"/>
        </w:rPr>
        <w:t>m</w:t>
      </w:r>
      <w:r w:rsidRPr="00C93BDB">
        <w:rPr>
          <w:rFonts w:ascii="Palatino Linotype" w:hAnsi="Palatino Linotype"/>
        </w:rPr>
        <w:t>da da trafiği çözümden sonra öncelikle deniz seviyesinin altında bize en yakın Yomra'daki bir yapı gibi bir dalıp çıkma gibi şehri trafi</w:t>
      </w:r>
      <w:r w:rsidR="0048005C" w:rsidRPr="00C93BDB">
        <w:rPr>
          <w:rFonts w:ascii="Palatino Linotype" w:hAnsi="Palatino Linotype"/>
        </w:rPr>
        <w:t>ğe</w:t>
      </w:r>
      <w:r w:rsidRPr="00C93BDB">
        <w:rPr>
          <w:rFonts w:ascii="Palatino Linotype" w:hAnsi="Palatino Linotype"/>
        </w:rPr>
        <w:t xml:space="preserve"> göstermeden bir çıkış yaptırabilir mi?</w:t>
      </w:r>
      <w:r w:rsidR="0048005C" w:rsidRPr="00C93BDB">
        <w:rPr>
          <w:rFonts w:ascii="Palatino Linotype" w:hAnsi="Palatino Linotype"/>
        </w:rPr>
        <w:t xml:space="preserve"> Ama tabi sel ve taşkın bölgesi olduğumuzun da göz önünde bulundurulması gerekiyor. </w:t>
      </w:r>
    </w:p>
    <w:p w:rsidR="004833CF" w:rsidRPr="00C93BDB" w:rsidRDefault="0048005C" w:rsidP="00C93BDB">
      <w:pPr>
        <w:spacing w:after="0" w:line="240" w:lineRule="auto"/>
        <w:jc w:val="both"/>
        <w:rPr>
          <w:rFonts w:ascii="Palatino Linotype" w:hAnsi="Palatino Linotype"/>
        </w:rPr>
      </w:pPr>
      <w:r w:rsidRPr="00C93BDB">
        <w:rPr>
          <w:rFonts w:ascii="Palatino Linotype" w:hAnsi="Palatino Linotype"/>
        </w:rPr>
        <w:t xml:space="preserve">Eskiden Sundura çayı üzerinde, sandallarla gezi yapıldığı yönünde bir bilgi var. Bunu da Hopa’nın tarihsel yapısını yeniden canlandıracak şekilde projeye dahil edebilir miyiz? </w:t>
      </w:r>
      <w:r w:rsidR="009C3F54" w:rsidRPr="00C93BDB">
        <w:rPr>
          <w:rFonts w:ascii="Palatino Linotype" w:hAnsi="Palatino Linotype"/>
        </w:rPr>
        <w:br/>
      </w:r>
      <w:r w:rsidR="009C3F54" w:rsidRPr="00C93BDB">
        <w:rPr>
          <w:rFonts w:ascii="Palatino Linotype" w:hAnsi="Palatino Linotype"/>
        </w:rPr>
        <w:br/>
        <w:t xml:space="preserve">Merkez Kuledibi'nin mahalle isminin Karadeniz </w:t>
      </w:r>
      <w:r w:rsidRPr="00C93BDB">
        <w:rPr>
          <w:rFonts w:ascii="Palatino Linotype" w:hAnsi="Palatino Linotype"/>
        </w:rPr>
        <w:t>İlköğretim</w:t>
      </w:r>
      <w:r w:rsidR="009C3F54" w:rsidRPr="00C93BDB">
        <w:rPr>
          <w:rFonts w:ascii="Palatino Linotype" w:hAnsi="Palatino Linotype"/>
        </w:rPr>
        <w:t xml:space="preserve"> Okulu'ndaki o kuleden kaynaklı olduğu</w:t>
      </w:r>
      <w:r w:rsidRPr="00C93BDB">
        <w:rPr>
          <w:rFonts w:ascii="Palatino Linotype" w:hAnsi="Palatino Linotype"/>
        </w:rPr>
        <w:t xml:space="preserve"> </w:t>
      </w:r>
      <w:r w:rsidR="009C3F54" w:rsidRPr="00C93BDB">
        <w:rPr>
          <w:rFonts w:ascii="Palatino Linotype" w:hAnsi="Palatino Linotype"/>
        </w:rPr>
        <w:t>söyle</w:t>
      </w:r>
      <w:r w:rsidRPr="00C93BDB">
        <w:rPr>
          <w:rFonts w:ascii="Palatino Linotype" w:hAnsi="Palatino Linotype"/>
        </w:rPr>
        <w:t xml:space="preserve">ndi. </w:t>
      </w:r>
      <w:r w:rsidR="009C3F54" w:rsidRPr="00C93BDB">
        <w:rPr>
          <w:rFonts w:ascii="Palatino Linotype" w:hAnsi="Palatino Linotype"/>
        </w:rPr>
        <w:t xml:space="preserve">Biz de burada turizme </w:t>
      </w:r>
      <w:r w:rsidRPr="00C93BDB">
        <w:rPr>
          <w:rFonts w:ascii="Palatino Linotype" w:hAnsi="Palatino Linotype"/>
        </w:rPr>
        <w:t>katkısından dolayı o</w:t>
      </w:r>
      <w:r w:rsidR="009C3F54" w:rsidRPr="00C93BDB">
        <w:rPr>
          <w:rFonts w:ascii="Palatino Linotype" w:hAnsi="Palatino Linotype"/>
        </w:rPr>
        <w:t xml:space="preserve"> kuleyi de tekrar orada dizayn edebilir miyiz?</w:t>
      </w:r>
    </w:p>
    <w:sectPr w:rsidR="004833CF" w:rsidRPr="00C93BDB"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A2"/>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Palatino Linotype">
    <w:panose1 w:val="02040502050505030304"/>
    <w:charset w:val="A2"/>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ara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Madde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Madde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ara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Maddemi"/>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02C26"/>
    <w:rsid w:val="00034616"/>
    <w:rsid w:val="0006063C"/>
    <w:rsid w:val="00062AC2"/>
    <w:rsid w:val="00073394"/>
    <w:rsid w:val="00102CF9"/>
    <w:rsid w:val="0015074B"/>
    <w:rsid w:val="00240090"/>
    <w:rsid w:val="0029639D"/>
    <w:rsid w:val="0031670A"/>
    <w:rsid w:val="00326F90"/>
    <w:rsid w:val="00332703"/>
    <w:rsid w:val="00370398"/>
    <w:rsid w:val="003B71B5"/>
    <w:rsid w:val="00473449"/>
    <w:rsid w:val="0048005C"/>
    <w:rsid w:val="004833CF"/>
    <w:rsid w:val="005079F3"/>
    <w:rsid w:val="00535279"/>
    <w:rsid w:val="00545297"/>
    <w:rsid w:val="00572858"/>
    <w:rsid w:val="006076AA"/>
    <w:rsid w:val="007D3413"/>
    <w:rsid w:val="008D26F9"/>
    <w:rsid w:val="008D539B"/>
    <w:rsid w:val="0090083E"/>
    <w:rsid w:val="009C3F54"/>
    <w:rsid w:val="00A045AB"/>
    <w:rsid w:val="00A1325E"/>
    <w:rsid w:val="00AA1D8D"/>
    <w:rsid w:val="00B402AA"/>
    <w:rsid w:val="00B47730"/>
    <w:rsid w:val="00B6136B"/>
    <w:rsid w:val="00B67653"/>
    <w:rsid w:val="00C22EC4"/>
    <w:rsid w:val="00C93BDB"/>
    <w:rsid w:val="00CA2733"/>
    <w:rsid w:val="00CB0664"/>
    <w:rsid w:val="00E02A6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CE72B5"/>
  <w14:defaultImageDpi w14:val="300"/>
  <w15:docId w15:val="{AD0072AB-0FCF-4FF8-B1D5-4AD1077A3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Balk1">
    <w:name w:val="heading 1"/>
    <w:basedOn w:val="Normal"/>
    <w:next w:val="Normal"/>
    <w:link w:val="Balk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alk9">
    <w:name w:val="heading 9"/>
    <w:basedOn w:val="Normal"/>
    <w:next w:val="Normal"/>
    <w:link w:val="Balk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18BF"/>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E618BF"/>
  </w:style>
  <w:style w:type="paragraph" w:styleId="AltBilgi">
    <w:name w:val="footer"/>
    <w:basedOn w:val="Normal"/>
    <w:link w:val="AltBilgiChar"/>
    <w:uiPriority w:val="99"/>
    <w:unhideWhenUsed/>
    <w:rsid w:val="00E618BF"/>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E618BF"/>
  </w:style>
  <w:style w:type="paragraph" w:styleId="AralkYok">
    <w:name w:val="No Spacing"/>
    <w:uiPriority w:val="1"/>
    <w:qFormat/>
    <w:rsid w:val="00FC693F"/>
    <w:pPr>
      <w:spacing w:after="0" w:line="240" w:lineRule="auto"/>
    </w:pPr>
  </w:style>
  <w:style w:type="character" w:customStyle="1" w:styleId="Balk1Char">
    <w:name w:val="Başlık 1 Char"/>
    <w:basedOn w:val="VarsaylanParagrafYazTipi"/>
    <w:link w:val="Bal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FC693F"/>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FC693F"/>
    <w:rPr>
      <w:rFonts w:asciiTheme="majorHAnsi" w:eastAsiaTheme="majorEastAsia" w:hAnsiTheme="majorHAnsi" w:cstheme="majorBidi"/>
      <w:b/>
      <w:bCs/>
      <w:color w:val="4F81BD" w:themeColor="accent1"/>
    </w:rPr>
  </w:style>
  <w:style w:type="paragraph" w:styleId="KonuBal">
    <w:name w:val="Title"/>
    <w:basedOn w:val="Normal"/>
    <w:next w:val="Normal"/>
    <w:link w:val="KonuB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tyaz">
    <w:name w:val="Subtitle"/>
    <w:basedOn w:val="Normal"/>
    <w:next w:val="Normal"/>
    <w:link w:val="Altyaz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FC693F"/>
    <w:rPr>
      <w:rFonts w:asciiTheme="majorHAnsi" w:eastAsiaTheme="majorEastAsia" w:hAnsiTheme="majorHAnsi" w:cstheme="majorBidi"/>
      <w:i/>
      <w:iCs/>
      <w:color w:val="4F81BD" w:themeColor="accent1"/>
      <w:spacing w:val="15"/>
      <w:sz w:val="24"/>
      <w:szCs w:val="24"/>
    </w:rPr>
  </w:style>
  <w:style w:type="paragraph" w:styleId="ListeParagraf">
    <w:name w:val="List Paragraph"/>
    <w:basedOn w:val="Normal"/>
    <w:uiPriority w:val="34"/>
    <w:qFormat/>
    <w:rsid w:val="00FC693F"/>
    <w:pPr>
      <w:ind w:left="720"/>
      <w:contextualSpacing/>
    </w:pPr>
  </w:style>
  <w:style w:type="paragraph" w:styleId="GvdeMetni">
    <w:name w:val="Body Text"/>
    <w:basedOn w:val="Normal"/>
    <w:link w:val="GvdeMetniChar"/>
    <w:uiPriority w:val="99"/>
    <w:unhideWhenUsed/>
    <w:rsid w:val="00AA1D8D"/>
    <w:pPr>
      <w:spacing w:after="120"/>
    </w:pPr>
  </w:style>
  <w:style w:type="character" w:customStyle="1" w:styleId="GvdeMetniChar">
    <w:name w:val="Gövde Metni Char"/>
    <w:basedOn w:val="VarsaylanParagrafYazTipi"/>
    <w:link w:val="GvdeMetni"/>
    <w:uiPriority w:val="99"/>
    <w:rsid w:val="00AA1D8D"/>
  </w:style>
  <w:style w:type="paragraph" w:styleId="GvdeMetni2">
    <w:name w:val="Body Text 2"/>
    <w:basedOn w:val="Normal"/>
    <w:link w:val="GvdeMetni2Char"/>
    <w:uiPriority w:val="99"/>
    <w:unhideWhenUsed/>
    <w:rsid w:val="00AA1D8D"/>
    <w:pPr>
      <w:spacing w:after="120" w:line="480" w:lineRule="auto"/>
    </w:pPr>
  </w:style>
  <w:style w:type="character" w:customStyle="1" w:styleId="GvdeMetni2Char">
    <w:name w:val="Gövde Metni 2 Char"/>
    <w:basedOn w:val="VarsaylanParagrafYazTipi"/>
    <w:link w:val="GvdeMetni2"/>
    <w:uiPriority w:val="99"/>
    <w:rsid w:val="00AA1D8D"/>
  </w:style>
  <w:style w:type="paragraph" w:styleId="GvdeMetni3">
    <w:name w:val="Body Text 3"/>
    <w:basedOn w:val="Normal"/>
    <w:link w:val="GvdeMetni3Char"/>
    <w:uiPriority w:val="99"/>
    <w:unhideWhenUsed/>
    <w:rsid w:val="00AA1D8D"/>
    <w:pPr>
      <w:spacing w:after="120"/>
    </w:pPr>
    <w:rPr>
      <w:sz w:val="16"/>
      <w:szCs w:val="16"/>
    </w:rPr>
  </w:style>
  <w:style w:type="character" w:customStyle="1" w:styleId="GvdeMetni3Char">
    <w:name w:val="Gövde Metni 3 Char"/>
    <w:basedOn w:val="VarsaylanParagrafYazTipi"/>
    <w:link w:val="GvdeMetni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Maddemi">
    <w:name w:val="List Bullet"/>
    <w:basedOn w:val="Normal"/>
    <w:uiPriority w:val="99"/>
    <w:unhideWhenUsed/>
    <w:rsid w:val="00326F90"/>
    <w:pPr>
      <w:numPr>
        <w:numId w:val="1"/>
      </w:numPr>
      <w:contextualSpacing/>
    </w:pPr>
  </w:style>
  <w:style w:type="paragraph" w:styleId="ListeMaddemi2">
    <w:name w:val="List Bullet 2"/>
    <w:basedOn w:val="Normal"/>
    <w:uiPriority w:val="99"/>
    <w:unhideWhenUsed/>
    <w:rsid w:val="00326F90"/>
    <w:pPr>
      <w:numPr>
        <w:numId w:val="2"/>
      </w:numPr>
      <w:contextualSpacing/>
    </w:pPr>
  </w:style>
  <w:style w:type="paragraph" w:styleId="ListeMaddemi3">
    <w:name w:val="List Bullet 3"/>
    <w:basedOn w:val="Normal"/>
    <w:uiPriority w:val="99"/>
    <w:unhideWhenUsed/>
    <w:rsid w:val="00326F90"/>
    <w:pPr>
      <w:numPr>
        <w:numId w:val="3"/>
      </w:numPr>
      <w:contextualSpacing/>
    </w:pPr>
  </w:style>
  <w:style w:type="paragraph" w:styleId="ListeNumaras">
    <w:name w:val="List Number"/>
    <w:basedOn w:val="Normal"/>
    <w:uiPriority w:val="99"/>
    <w:unhideWhenUsed/>
    <w:rsid w:val="00326F90"/>
    <w:pPr>
      <w:numPr>
        <w:numId w:val="5"/>
      </w:numPr>
      <w:contextualSpacing/>
    </w:pPr>
  </w:style>
  <w:style w:type="paragraph" w:styleId="ListeNumaras2">
    <w:name w:val="List Number 2"/>
    <w:basedOn w:val="Normal"/>
    <w:uiPriority w:val="99"/>
    <w:unhideWhenUsed/>
    <w:rsid w:val="0029639D"/>
    <w:pPr>
      <w:numPr>
        <w:numId w:val="6"/>
      </w:numPr>
      <w:contextualSpacing/>
    </w:pPr>
  </w:style>
  <w:style w:type="paragraph" w:styleId="ListeNumaras3">
    <w:name w:val="List Number 3"/>
    <w:basedOn w:val="Normal"/>
    <w:uiPriority w:val="99"/>
    <w:unhideWhenUsed/>
    <w:rsid w:val="0029639D"/>
    <w:pPr>
      <w:numPr>
        <w:numId w:val="7"/>
      </w:numPr>
      <w:contextualSpacing/>
    </w:pPr>
  </w:style>
  <w:style w:type="paragraph" w:styleId="ListeDevam">
    <w:name w:val="List Continue"/>
    <w:basedOn w:val="Normal"/>
    <w:uiPriority w:val="99"/>
    <w:unhideWhenUsed/>
    <w:rsid w:val="0029639D"/>
    <w:pPr>
      <w:spacing w:after="120"/>
      <w:ind w:left="360"/>
      <w:contextualSpacing/>
    </w:pPr>
  </w:style>
  <w:style w:type="paragraph" w:styleId="ListeDevam2">
    <w:name w:val="List Continue 2"/>
    <w:basedOn w:val="Normal"/>
    <w:uiPriority w:val="99"/>
    <w:unhideWhenUsed/>
    <w:rsid w:val="0029639D"/>
    <w:pPr>
      <w:spacing w:after="120"/>
      <w:ind w:left="720"/>
      <w:contextualSpacing/>
    </w:pPr>
  </w:style>
  <w:style w:type="paragraph" w:styleId="ListeDevam3">
    <w:name w:val="List Continue 3"/>
    <w:basedOn w:val="Normal"/>
    <w:uiPriority w:val="99"/>
    <w:unhideWhenUsed/>
    <w:rsid w:val="0029639D"/>
    <w:pPr>
      <w:spacing w:after="120"/>
      <w:ind w:left="1080"/>
      <w:contextualSpacing/>
    </w:pPr>
  </w:style>
  <w:style w:type="paragraph" w:styleId="MakroMetni">
    <w:name w:val="macro"/>
    <w:link w:val="MakroMetni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MetniChar">
    <w:name w:val="Makro Metni Char"/>
    <w:basedOn w:val="VarsaylanParagrafYazTipi"/>
    <w:link w:val="MakroMetni"/>
    <w:uiPriority w:val="99"/>
    <w:rsid w:val="0029639D"/>
    <w:rPr>
      <w:rFonts w:ascii="Courier" w:hAnsi="Courier"/>
      <w:sz w:val="20"/>
      <w:szCs w:val="20"/>
    </w:rPr>
  </w:style>
  <w:style w:type="paragraph" w:styleId="Alnt">
    <w:name w:val="Quote"/>
    <w:basedOn w:val="Normal"/>
    <w:next w:val="Normal"/>
    <w:link w:val="AlntChar"/>
    <w:uiPriority w:val="29"/>
    <w:qFormat/>
    <w:rsid w:val="00FC693F"/>
    <w:rPr>
      <w:i/>
      <w:iCs/>
      <w:color w:val="000000" w:themeColor="text1"/>
    </w:rPr>
  </w:style>
  <w:style w:type="character" w:customStyle="1" w:styleId="AlntChar">
    <w:name w:val="Alıntı Char"/>
    <w:basedOn w:val="VarsaylanParagrafYazTipi"/>
    <w:link w:val="Alnt"/>
    <w:uiPriority w:val="29"/>
    <w:rsid w:val="00FC693F"/>
    <w:rPr>
      <w:i/>
      <w:iCs/>
      <w:color w:val="000000" w:themeColor="text1"/>
    </w:rPr>
  </w:style>
  <w:style w:type="character" w:customStyle="1" w:styleId="Balk4Char">
    <w:name w:val="Başlık 4 Char"/>
    <w:basedOn w:val="VarsaylanParagrafYazTipi"/>
    <w:link w:val="Balk4"/>
    <w:uiPriority w:val="9"/>
    <w:semiHidden/>
    <w:rsid w:val="00FC693F"/>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FC693F"/>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FC693F"/>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FC693F"/>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FC693F"/>
    <w:rPr>
      <w:rFonts w:asciiTheme="majorHAnsi" w:eastAsiaTheme="majorEastAsia" w:hAnsiTheme="majorHAnsi" w:cstheme="majorBidi"/>
      <w:color w:val="4F81BD" w:themeColor="accent1"/>
      <w:sz w:val="20"/>
      <w:szCs w:val="20"/>
    </w:rPr>
  </w:style>
  <w:style w:type="character" w:customStyle="1" w:styleId="Balk9Char">
    <w:name w:val="Başlık 9 Char"/>
    <w:basedOn w:val="VarsaylanParagrafYazTipi"/>
    <w:link w:val="Balk9"/>
    <w:uiPriority w:val="9"/>
    <w:semiHidden/>
    <w:rsid w:val="00FC693F"/>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Gl">
    <w:name w:val="Strong"/>
    <w:basedOn w:val="VarsaylanParagrafYazTipi"/>
    <w:uiPriority w:val="22"/>
    <w:qFormat/>
    <w:rsid w:val="00FC693F"/>
    <w:rPr>
      <w:b/>
      <w:bCs/>
    </w:rPr>
  </w:style>
  <w:style w:type="character" w:styleId="Vurgu">
    <w:name w:val="Emphasis"/>
    <w:basedOn w:val="VarsaylanParagrafYazTipi"/>
    <w:uiPriority w:val="20"/>
    <w:qFormat/>
    <w:rsid w:val="00FC693F"/>
    <w:rPr>
      <w:i/>
      <w:iCs/>
    </w:rPr>
  </w:style>
  <w:style w:type="paragraph" w:styleId="GlAlnt">
    <w:name w:val="Intense Quote"/>
    <w:basedOn w:val="Normal"/>
    <w:next w:val="Normal"/>
    <w:link w:val="GlAln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FC693F"/>
    <w:rPr>
      <w:b/>
      <w:bCs/>
      <w:i/>
      <w:iCs/>
      <w:color w:val="4F81BD" w:themeColor="accent1"/>
    </w:rPr>
  </w:style>
  <w:style w:type="character" w:styleId="HafifVurgulama">
    <w:name w:val="Subtle Emphasis"/>
    <w:basedOn w:val="VarsaylanParagrafYazTipi"/>
    <w:uiPriority w:val="19"/>
    <w:qFormat/>
    <w:rsid w:val="00FC693F"/>
    <w:rPr>
      <w:i/>
      <w:iCs/>
      <w:color w:val="808080" w:themeColor="text1" w:themeTint="7F"/>
    </w:rPr>
  </w:style>
  <w:style w:type="character" w:styleId="GlVurgulama">
    <w:name w:val="Intense Emphasis"/>
    <w:basedOn w:val="VarsaylanParagrafYazTipi"/>
    <w:uiPriority w:val="21"/>
    <w:qFormat/>
    <w:rsid w:val="00FC693F"/>
    <w:rPr>
      <w:b/>
      <w:bCs/>
      <w:i/>
      <w:iCs/>
      <w:color w:val="4F81BD" w:themeColor="accent1"/>
    </w:rPr>
  </w:style>
  <w:style w:type="character" w:styleId="HafifBavuru">
    <w:name w:val="Subtle Reference"/>
    <w:basedOn w:val="VarsaylanParagrafYazTipi"/>
    <w:uiPriority w:val="31"/>
    <w:qFormat/>
    <w:rsid w:val="00FC693F"/>
    <w:rPr>
      <w:smallCaps/>
      <w:color w:val="C0504D" w:themeColor="accent2"/>
      <w:u w:val="single"/>
    </w:rPr>
  </w:style>
  <w:style w:type="character" w:styleId="GlBavuru">
    <w:name w:val="Intense Reference"/>
    <w:basedOn w:val="VarsaylanParagrafYazTipi"/>
    <w:uiPriority w:val="32"/>
    <w:qFormat/>
    <w:rsid w:val="00FC693F"/>
    <w:rPr>
      <w:b/>
      <w:bCs/>
      <w:smallCaps/>
      <w:color w:val="C0504D" w:themeColor="accent2"/>
      <w:spacing w:val="5"/>
      <w:u w:val="single"/>
    </w:rPr>
  </w:style>
  <w:style w:type="character" w:styleId="KitapBal">
    <w:name w:val="Book Title"/>
    <w:basedOn w:val="VarsaylanParagrafYazTipi"/>
    <w:uiPriority w:val="33"/>
    <w:qFormat/>
    <w:rsid w:val="00FC693F"/>
    <w:rPr>
      <w:b/>
      <w:bCs/>
      <w:smallCaps/>
      <w:spacing w:val="5"/>
    </w:rPr>
  </w:style>
  <w:style w:type="paragraph" w:styleId="TBal">
    <w:name w:val="TOC Heading"/>
    <w:basedOn w:val="Balk1"/>
    <w:next w:val="Normal"/>
    <w:uiPriority w:val="39"/>
    <w:semiHidden/>
    <w:unhideWhenUsed/>
    <w:qFormat/>
    <w:rsid w:val="00FC693F"/>
    <w:pPr>
      <w:outlineLvl w:val="9"/>
    </w:pPr>
  </w:style>
  <w:style w:type="table" w:styleId="TabloKlavuzu">
    <w:name w:val="Table Grid"/>
    <w:basedOn w:val="NormalTablo"/>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Glgeleme">
    <w:name w:val="Light Shading"/>
    <w:basedOn w:val="NormalTablo"/>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Liste">
    <w:name w:val="Light List"/>
    <w:basedOn w:val="NormalTablo"/>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Klavuz">
    <w:name w:val="Light Grid"/>
    <w:basedOn w:val="NormalTablo"/>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Glgeleme1">
    <w:name w:val="Medium Shading 1"/>
    <w:basedOn w:val="NormalTablo"/>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Liste1">
    <w:name w:val="Medium List 1"/>
    <w:basedOn w:val="NormalTablo"/>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Klavuz1">
    <w:name w:val="Medium Grid 1"/>
    <w:basedOn w:val="NormalTablo"/>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KoyuListe">
    <w:name w:val="Dark List"/>
    <w:basedOn w:val="NormalTablo"/>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RenkliGlgeleme">
    <w:name w:val="Colorful Shading"/>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Liste">
    <w:name w:val="Colorful List"/>
    <w:basedOn w:val="NormalTablo"/>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Klavuz">
    <w:name w:val="Colorful Grid"/>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E6DC9-733C-47EA-BF78-04D2111DB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7</Pages>
  <Words>3013</Words>
  <Characters>17180</Characters>
  <Application>Microsoft Office Word</Application>
  <DocSecurity>0</DocSecurity>
  <Lines>143</Lines>
  <Paragraphs>40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ASUS</cp:lastModifiedBy>
  <cp:revision>10</cp:revision>
  <dcterms:created xsi:type="dcterms:W3CDTF">2013-12-23T23:15:00Z</dcterms:created>
  <dcterms:modified xsi:type="dcterms:W3CDTF">2024-10-13T10:01:00Z</dcterms:modified>
  <cp:category/>
</cp:coreProperties>
</file>